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0C7ED" w14:textId="78E3ADEF" w:rsidR="007166CE" w:rsidRDefault="00EF425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194957F" wp14:editId="71C9BCA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E2B12D" w14:textId="77777777" w:rsidR="007166CE" w:rsidRDefault="007166CE" w:rsidP="007166CE">
      <w:pPr>
        <w:pStyle w:val="berschrift1"/>
      </w:pPr>
      <w:r>
        <w:br w:type="page"/>
      </w:r>
      <w:r>
        <w:lastRenderedPageBreak/>
        <w:t>Vorwort</w:t>
      </w:r>
    </w:p>
    <w:p w14:paraId="59B402A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9D5E148" w14:textId="77777777" w:rsidR="007E1779" w:rsidRDefault="008D7463" w:rsidP="007166CE">
      <w:r>
        <w:t xml:space="preserve">Dieses Jahr hat uns allen eine Menge abverlangt – doch Gott hat uns hindurchgetragen. </w:t>
      </w:r>
    </w:p>
    <w:p w14:paraId="4D307E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8755539" w14:textId="77777777" w:rsidR="007E1779" w:rsidRDefault="007E1779" w:rsidP="007166CE">
      <w:r>
        <w:t>Vielleicht hat aber auch der eine oder die andere Lust, mitzumachen und neue Bücher zu erstellen – sprecht mich einfach an.</w:t>
      </w:r>
    </w:p>
    <w:p w14:paraId="28535AE7" w14:textId="77777777" w:rsidR="007166CE" w:rsidRDefault="007166CE" w:rsidP="007166CE">
      <w:r>
        <w:t>Euch allen wünsche ich Gottes reichen Segen und dass Ihr für Euch interessante Texte hier findet. Für Anregungen bin ich immer dankbar.</w:t>
      </w:r>
    </w:p>
    <w:p w14:paraId="20D318AD" w14:textId="77777777" w:rsidR="007166CE" w:rsidRDefault="007166CE" w:rsidP="007166CE">
      <w:r>
        <w:t>Gruß &amp; Segen,</w:t>
      </w:r>
    </w:p>
    <w:p w14:paraId="5D6666A2" w14:textId="77777777" w:rsidR="007166CE" w:rsidRDefault="007166CE" w:rsidP="007166CE">
      <w:r>
        <w:t>Andreas</w:t>
      </w:r>
    </w:p>
    <w:p w14:paraId="3C7C412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07E8AA" w14:textId="77777777" w:rsidR="00593B51" w:rsidRDefault="00593B51" w:rsidP="00593B51">
      <w:pPr>
        <w:pStyle w:val="berschrift1"/>
        <w:rPr>
          <w:sz w:val="48"/>
        </w:rPr>
      </w:pPr>
      <w:bookmarkStart w:id="0" w:name="_Hlk69383576"/>
      <w:r>
        <w:t xml:space="preserve">Von dem Priesterthum und </w:t>
      </w:r>
      <w:proofErr w:type="spellStart"/>
      <w:r>
        <w:t>opffer</w:t>
      </w:r>
      <w:proofErr w:type="spellEnd"/>
      <w:r>
        <w:t xml:space="preserve"> Christi.</w:t>
      </w:r>
      <w:bookmarkEnd w:id="0"/>
    </w:p>
    <w:p w14:paraId="7E75A0B0" w14:textId="77777777" w:rsidR="00593B51" w:rsidRDefault="00593B51" w:rsidP="00593B51">
      <w:pPr>
        <w:pStyle w:val="StandardWeb"/>
      </w:pPr>
      <w:r>
        <w:t xml:space="preserve">Andres </w:t>
      </w:r>
      <w:proofErr w:type="spellStart"/>
      <w:r>
        <w:t>Carolstat</w:t>
      </w:r>
      <w:proofErr w:type="spellEnd"/>
      <w:r>
        <w:t xml:space="preserve">. </w:t>
      </w:r>
    </w:p>
    <w:p w14:paraId="01A28577" w14:textId="77777777" w:rsidR="00593B51" w:rsidRDefault="00593B51" w:rsidP="00593B51">
      <w:pPr>
        <w:pStyle w:val="StandardWeb"/>
      </w:pPr>
      <w:r>
        <w:t xml:space="preserve">Gedruckt zu </w:t>
      </w:r>
      <w:proofErr w:type="spellStart"/>
      <w:r>
        <w:t>Jhen</w:t>
      </w:r>
      <w:proofErr w:type="spellEnd"/>
      <w:r>
        <w:t xml:space="preserve"> in </w:t>
      </w:r>
      <w:proofErr w:type="spellStart"/>
      <w:r>
        <w:t>Doerigenn</w:t>
      </w:r>
      <w:proofErr w:type="spellEnd"/>
      <w:r>
        <w:t xml:space="preserve"> </w:t>
      </w:r>
      <w:r>
        <w:br/>
        <w:t xml:space="preserve">Anno. 1523. Am .29. tag </w:t>
      </w:r>
      <w:proofErr w:type="spellStart"/>
      <w:r>
        <w:t>Decembris</w:t>
      </w:r>
      <w:proofErr w:type="spellEnd"/>
      <w:r>
        <w:t xml:space="preserve">. </w:t>
      </w:r>
    </w:p>
    <w:p w14:paraId="52E6CDB8" w14:textId="77777777" w:rsidR="00593B51" w:rsidRDefault="00593B51" w:rsidP="00593B51">
      <w:pPr>
        <w:pStyle w:val="StandardWeb"/>
      </w:pPr>
      <w:proofErr w:type="spellStart"/>
      <w:r>
        <w:rPr>
          <w:rStyle w:val="Fett"/>
          <w:rFonts w:eastAsiaTheme="majorEastAsia"/>
        </w:rPr>
        <w:t>Erkentnis</w:t>
      </w:r>
      <w:proofErr w:type="spellEnd"/>
      <w:r>
        <w:rPr>
          <w:rStyle w:val="Fett"/>
          <w:rFonts w:eastAsiaTheme="majorEastAsia"/>
        </w:rPr>
        <w:t xml:space="preserve"> des </w:t>
      </w:r>
      <w:proofErr w:type="spellStart"/>
      <w:r>
        <w:rPr>
          <w:rStyle w:val="Fett"/>
          <w:rFonts w:eastAsiaTheme="majorEastAsia"/>
        </w:rPr>
        <w:t>Barmhertzigenn</w:t>
      </w:r>
      <w:proofErr w:type="spellEnd"/>
      <w:r>
        <w:rPr>
          <w:rStyle w:val="Fett"/>
          <w:rFonts w:eastAsiaTheme="majorEastAsia"/>
        </w:rPr>
        <w:t xml:space="preserve"> willen </w:t>
      </w:r>
      <w:proofErr w:type="spellStart"/>
      <w:r>
        <w:rPr>
          <w:rStyle w:val="Fett"/>
          <w:rFonts w:eastAsiaTheme="majorEastAsia"/>
        </w:rPr>
        <w:t>gottis</w:t>
      </w:r>
      <w:proofErr w:type="spellEnd"/>
      <w:r>
        <w:rPr>
          <w:rStyle w:val="Fett"/>
          <w:rFonts w:eastAsiaTheme="majorEastAsia"/>
        </w:rPr>
        <w:t xml:space="preserve"> / welchen </w:t>
      </w:r>
      <w:proofErr w:type="spellStart"/>
      <w:r>
        <w:rPr>
          <w:rStyle w:val="Fett"/>
          <w:rFonts w:eastAsiaTheme="majorEastAsia"/>
        </w:rPr>
        <w:t>Got</w:t>
      </w:r>
      <w:proofErr w:type="spellEnd"/>
      <w:r>
        <w:rPr>
          <w:rStyle w:val="Fett"/>
          <w:rFonts w:eastAsiaTheme="majorEastAsia"/>
        </w:rPr>
        <w:t xml:space="preserve"> </w:t>
      </w:r>
      <w:proofErr w:type="spellStart"/>
      <w:r>
        <w:rPr>
          <w:rStyle w:val="Fett"/>
          <w:rFonts w:eastAsiaTheme="majorEastAsia"/>
        </w:rPr>
        <w:t>vatter</w:t>
      </w:r>
      <w:proofErr w:type="spellEnd"/>
      <w:r>
        <w:rPr>
          <w:rStyle w:val="Fett"/>
          <w:rFonts w:eastAsiaTheme="majorEastAsia"/>
        </w:rPr>
        <w:t xml:space="preserve"> / durch seinen </w:t>
      </w:r>
      <w:proofErr w:type="spellStart"/>
      <w:r>
        <w:rPr>
          <w:rStyle w:val="Fett"/>
          <w:rFonts w:eastAsiaTheme="majorEastAsia"/>
        </w:rPr>
        <w:t>sohn</w:t>
      </w:r>
      <w:proofErr w:type="spellEnd"/>
      <w:r>
        <w:rPr>
          <w:rStyle w:val="Fett"/>
          <w:rFonts w:eastAsiaTheme="majorEastAsia"/>
        </w:rPr>
        <w:t xml:space="preserve"> Jesum </w:t>
      </w:r>
      <w:proofErr w:type="spellStart"/>
      <w:r>
        <w:rPr>
          <w:rStyle w:val="Fett"/>
          <w:rFonts w:eastAsiaTheme="majorEastAsia"/>
        </w:rPr>
        <w:t>erklert</w:t>
      </w:r>
      <w:proofErr w:type="spellEnd"/>
      <w:r>
        <w:rPr>
          <w:rStyle w:val="Fett"/>
          <w:rFonts w:eastAsiaTheme="majorEastAsia"/>
        </w:rPr>
        <w:t xml:space="preserve"> hat. Wunsch ich allen </w:t>
      </w:r>
      <w:proofErr w:type="spellStart"/>
      <w:r>
        <w:rPr>
          <w:rStyle w:val="Fett"/>
          <w:rFonts w:eastAsiaTheme="majorEastAsia"/>
        </w:rPr>
        <w:t>heyligen</w:t>
      </w:r>
      <w:proofErr w:type="spellEnd"/>
      <w:r>
        <w:rPr>
          <w:rStyle w:val="Fett"/>
          <w:rFonts w:eastAsiaTheme="majorEastAsia"/>
        </w:rPr>
        <w:t xml:space="preserve"> Gottis / in </w:t>
      </w:r>
      <w:proofErr w:type="spellStart"/>
      <w:r>
        <w:rPr>
          <w:rStyle w:val="Fett"/>
          <w:rFonts w:eastAsiaTheme="majorEastAsia"/>
        </w:rPr>
        <w:t>sonderheit</w:t>
      </w:r>
      <w:proofErr w:type="spellEnd"/>
      <w:r>
        <w:rPr>
          <w:rStyle w:val="Fett"/>
          <w:rFonts w:eastAsiaTheme="majorEastAsia"/>
        </w:rPr>
        <w:t xml:space="preserve"> euch von </w:t>
      </w:r>
      <w:proofErr w:type="spellStart"/>
      <w:r>
        <w:rPr>
          <w:rStyle w:val="Fett"/>
          <w:rFonts w:eastAsiaTheme="majorEastAsia"/>
        </w:rPr>
        <w:t>Orlamuende</w:t>
      </w:r>
      <w:proofErr w:type="spellEnd"/>
      <w:r>
        <w:rPr>
          <w:rStyle w:val="Fett"/>
          <w:rFonts w:eastAsiaTheme="majorEastAsia"/>
        </w:rPr>
        <w:t xml:space="preserve"> / so </w:t>
      </w:r>
      <w:proofErr w:type="spellStart"/>
      <w:r>
        <w:rPr>
          <w:rStyle w:val="Fett"/>
          <w:rFonts w:eastAsiaTheme="majorEastAsia"/>
        </w:rPr>
        <w:t>gotfurchtigk</w:t>
      </w:r>
      <w:proofErr w:type="spellEnd"/>
      <w:r>
        <w:rPr>
          <w:rStyle w:val="Fett"/>
          <w:rFonts w:eastAsiaTheme="majorEastAsia"/>
        </w:rPr>
        <w:t xml:space="preserve"> </w:t>
      </w:r>
      <w:proofErr w:type="spellStart"/>
      <w:r>
        <w:rPr>
          <w:rStyle w:val="Fett"/>
          <w:rFonts w:eastAsiaTheme="majorEastAsia"/>
        </w:rPr>
        <w:t>seindt</w:t>
      </w:r>
      <w:proofErr w:type="spellEnd"/>
      <w:r>
        <w:rPr>
          <w:rStyle w:val="Fett"/>
          <w:rFonts w:eastAsiaTheme="majorEastAsia"/>
        </w:rPr>
        <w:t xml:space="preserve"> Amen.</w:t>
      </w:r>
      <w:r>
        <w:t xml:space="preserve"> </w:t>
      </w:r>
    </w:p>
    <w:p w14:paraId="7B6EDB1E" w14:textId="77777777" w:rsidR="00593B51" w:rsidRDefault="00593B51" w:rsidP="00593B51">
      <w:pPr>
        <w:pStyle w:val="StandardWeb"/>
      </w:pPr>
      <w:r>
        <w:t xml:space="preserve">Gros </w:t>
      </w:r>
      <w:proofErr w:type="spellStart"/>
      <w:r>
        <w:t>unnd</w:t>
      </w:r>
      <w:proofErr w:type="spellEnd"/>
      <w:r>
        <w:t xml:space="preserve"> </w:t>
      </w:r>
      <w:proofErr w:type="spellStart"/>
      <w:r>
        <w:t>vil</w:t>
      </w:r>
      <w:proofErr w:type="spellEnd"/>
      <w:r>
        <w:t xml:space="preserve"> ist gelegen an dem </w:t>
      </w:r>
      <w:proofErr w:type="spellStart"/>
      <w:r>
        <w:t>erkentnis</w:t>
      </w:r>
      <w:proofErr w:type="spellEnd"/>
      <w:r>
        <w:t xml:space="preserve"> Christi / das </w:t>
      </w:r>
      <w:proofErr w:type="spellStart"/>
      <w:r>
        <w:t>eyner</w:t>
      </w:r>
      <w:proofErr w:type="spellEnd"/>
      <w:r>
        <w:t xml:space="preserve"> </w:t>
      </w:r>
      <w:proofErr w:type="spellStart"/>
      <w:r>
        <w:t>wiß</w:t>
      </w:r>
      <w:proofErr w:type="spellEnd"/>
      <w:r>
        <w:t xml:space="preserve"> / ob Christus noch </w:t>
      </w:r>
      <w:proofErr w:type="spellStart"/>
      <w:r>
        <w:t>hewt</w:t>
      </w:r>
      <w:proofErr w:type="spellEnd"/>
      <w:r>
        <w:t xml:space="preserve"> </w:t>
      </w:r>
      <w:proofErr w:type="spellStart"/>
      <w:r>
        <w:t>eyn</w:t>
      </w:r>
      <w:proofErr w:type="spellEnd"/>
      <w:r>
        <w:t xml:space="preserve"> </w:t>
      </w:r>
      <w:proofErr w:type="spellStart"/>
      <w:r>
        <w:t>opffer</w:t>
      </w:r>
      <w:proofErr w:type="spellEnd"/>
      <w:r>
        <w:t xml:space="preserve"> sey. Denn es </w:t>
      </w:r>
      <w:proofErr w:type="spellStart"/>
      <w:r>
        <w:t>leygt</w:t>
      </w:r>
      <w:proofErr w:type="spellEnd"/>
      <w:r>
        <w:t xml:space="preserve"> </w:t>
      </w:r>
      <w:proofErr w:type="spellStart"/>
      <w:r>
        <w:t>seligkeyt</w:t>
      </w:r>
      <w:proofErr w:type="spellEnd"/>
      <w:r>
        <w:t xml:space="preserve"> </w:t>
      </w:r>
      <w:proofErr w:type="spellStart"/>
      <w:r>
        <w:t>unn</w:t>
      </w:r>
      <w:proofErr w:type="spellEnd"/>
      <w:r>
        <w:t xml:space="preserve"> </w:t>
      </w:r>
      <w:proofErr w:type="spellStart"/>
      <w:r>
        <w:t>vorthumnis</w:t>
      </w:r>
      <w:proofErr w:type="spellEnd"/>
      <w:r>
        <w:t xml:space="preserve"> dran. </w:t>
      </w:r>
      <w:proofErr w:type="spellStart"/>
      <w:r>
        <w:t>Seligkeyt</w:t>
      </w:r>
      <w:proofErr w:type="spellEnd"/>
      <w:r>
        <w:t xml:space="preserve"> / dem </w:t>
      </w:r>
      <w:proofErr w:type="spellStart"/>
      <w:r>
        <w:t>yenen</w:t>
      </w:r>
      <w:proofErr w:type="spellEnd"/>
      <w:r>
        <w:t xml:space="preserve"> / der ein recht </w:t>
      </w:r>
      <w:proofErr w:type="spellStart"/>
      <w:r>
        <w:t>goetlich</w:t>
      </w:r>
      <w:proofErr w:type="spellEnd"/>
      <w:r>
        <w:t xml:space="preserve"> </w:t>
      </w:r>
      <w:proofErr w:type="spellStart"/>
      <w:r>
        <w:t>erkentnis</w:t>
      </w:r>
      <w:proofErr w:type="spellEnd"/>
      <w:r>
        <w:t xml:space="preserve"> hat. </w:t>
      </w:r>
      <w:proofErr w:type="spellStart"/>
      <w:r>
        <w:t>Vorthuemnis</w:t>
      </w:r>
      <w:proofErr w:type="spellEnd"/>
      <w:r>
        <w:t xml:space="preserve"> und hell / dem / der Christum im </w:t>
      </w:r>
      <w:proofErr w:type="spellStart"/>
      <w:r>
        <w:t>unglauben</w:t>
      </w:r>
      <w:proofErr w:type="spellEnd"/>
      <w:r>
        <w:t xml:space="preserve"> verspricht / </w:t>
      </w:r>
      <w:proofErr w:type="spellStart"/>
      <w:r>
        <w:t>unn</w:t>
      </w:r>
      <w:proofErr w:type="spellEnd"/>
      <w:r>
        <w:t xml:space="preserve"> </w:t>
      </w:r>
      <w:proofErr w:type="spellStart"/>
      <w:r>
        <w:t>schneidt</w:t>
      </w:r>
      <w:proofErr w:type="spellEnd"/>
      <w:r>
        <w:t xml:space="preserve"> Christo darzu sein ehre ab / und </w:t>
      </w:r>
      <w:proofErr w:type="spellStart"/>
      <w:r>
        <w:t>voracht</w:t>
      </w:r>
      <w:proofErr w:type="spellEnd"/>
      <w:r>
        <w:t xml:space="preserve"> </w:t>
      </w:r>
      <w:proofErr w:type="spellStart"/>
      <w:r>
        <w:t>yhm</w:t>
      </w:r>
      <w:proofErr w:type="spellEnd"/>
      <w:r>
        <w:t xml:space="preserve"> sein leben und todt / auch sein liebe und gehorsam. Welcher Christum </w:t>
      </w:r>
      <w:proofErr w:type="spellStart"/>
      <w:r>
        <w:t>fuer</w:t>
      </w:r>
      <w:proofErr w:type="spellEnd"/>
      <w:r>
        <w:t xml:space="preserve"> </w:t>
      </w:r>
      <w:proofErr w:type="spellStart"/>
      <w:r>
        <w:t>eynen</w:t>
      </w:r>
      <w:proofErr w:type="spellEnd"/>
      <w:r>
        <w:t xml:space="preserve"> Priester und </w:t>
      </w:r>
      <w:proofErr w:type="spellStart"/>
      <w:r>
        <w:t>opffer</w:t>
      </w:r>
      <w:proofErr w:type="spellEnd"/>
      <w:r>
        <w:t xml:space="preserve"> </w:t>
      </w:r>
      <w:proofErr w:type="spellStart"/>
      <w:r>
        <w:t>helt</w:t>
      </w:r>
      <w:proofErr w:type="spellEnd"/>
      <w:r>
        <w:t xml:space="preserve"> / noch </w:t>
      </w:r>
      <w:proofErr w:type="spellStart"/>
      <w:r>
        <w:t>ordnung</w:t>
      </w:r>
      <w:proofErr w:type="spellEnd"/>
      <w:r>
        <w:t xml:space="preserve"> </w:t>
      </w:r>
      <w:proofErr w:type="spellStart"/>
      <w:r>
        <w:t>goetlicher</w:t>
      </w:r>
      <w:proofErr w:type="spellEnd"/>
      <w:r>
        <w:t xml:space="preserve"> </w:t>
      </w:r>
      <w:proofErr w:type="spellStart"/>
      <w:r>
        <w:t>gerechtigkeyt</w:t>
      </w:r>
      <w:proofErr w:type="spellEnd"/>
      <w:r>
        <w:t xml:space="preserve"> / </w:t>
      </w:r>
      <w:proofErr w:type="spellStart"/>
      <w:r>
        <w:t>unn</w:t>
      </w:r>
      <w:proofErr w:type="spellEnd"/>
      <w:r>
        <w:t xml:space="preserve"> thut </w:t>
      </w:r>
      <w:proofErr w:type="spellStart"/>
      <w:r>
        <w:t>dz</w:t>
      </w:r>
      <w:proofErr w:type="spellEnd"/>
      <w:r>
        <w:t xml:space="preserve"> </w:t>
      </w:r>
      <w:proofErr w:type="spellStart"/>
      <w:r>
        <w:t>auß</w:t>
      </w:r>
      <w:proofErr w:type="spellEnd"/>
      <w:r>
        <w:t xml:space="preserve"> </w:t>
      </w:r>
      <w:proofErr w:type="spellStart"/>
      <w:r>
        <w:t>hertzlicher</w:t>
      </w:r>
      <w:proofErr w:type="spellEnd"/>
      <w:r>
        <w:t xml:space="preserve"> liebe / der </w:t>
      </w:r>
      <w:proofErr w:type="spellStart"/>
      <w:r>
        <w:t>dinet</w:t>
      </w:r>
      <w:proofErr w:type="spellEnd"/>
      <w:r>
        <w:t xml:space="preserve"> </w:t>
      </w:r>
      <w:proofErr w:type="spellStart"/>
      <w:r>
        <w:t>got</w:t>
      </w:r>
      <w:proofErr w:type="spellEnd"/>
      <w:r>
        <w:t xml:space="preserve"> </w:t>
      </w:r>
      <w:proofErr w:type="spellStart"/>
      <w:r>
        <w:t>dez</w:t>
      </w:r>
      <w:proofErr w:type="spellEnd"/>
      <w:r>
        <w:t xml:space="preserve"> </w:t>
      </w:r>
      <w:proofErr w:type="spellStart"/>
      <w:r>
        <w:t>vatter</w:t>
      </w:r>
      <w:proofErr w:type="spellEnd"/>
      <w:r>
        <w:t xml:space="preserve"> Christi / einen </w:t>
      </w:r>
      <w:proofErr w:type="spellStart"/>
      <w:r>
        <w:t>wolbeheglichen</w:t>
      </w:r>
      <w:proofErr w:type="spellEnd"/>
      <w:r>
        <w:t xml:space="preserve"> dienst / </w:t>
      </w:r>
      <w:proofErr w:type="spellStart"/>
      <w:r>
        <w:t>unn</w:t>
      </w:r>
      <w:proofErr w:type="spellEnd"/>
      <w:r>
        <w:t xml:space="preserve"> ist ein </w:t>
      </w:r>
      <w:proofErr w:type="spellStart"/>
      <w:r>
        <w:t>warhafftiger</w:t>
      </w:r>
      <w:proofErr w:type="spellEnd"/>
      <w:r>
        <w:t xml:space="preserve"> </w:t>
      </w:r>
      <w:proofErr w:type="spellStart"/>
      <w:r>
        <w:t>freundt</w:t>
      </w:r>
      <w:proofErr w:type="spellEnd"/>
      <w:r>
        <w:t xml:space="preserve"> Christi. Denn er glaubt recht </w:t>
      </w:r>
      <w:proofErr w:type="spellStart"/>
      <w:r>
        <w:t>unnd</w:t>
      </w:r>
      <w:proofErr w:type="spellEnd"/>
      <w:r>
        <w:t xml:space="preserve"> nahet </w:t>
      </w:r>
      <w:proofErr w:type="spellStart"/>
      <w:r>
        <w:t>gottis</w:t>
      </w:r>
      <w:proofErr w:type="spellEnd"/>
      <w:r>
        <w:t xml:space="preserve"> reich. </w:t>
      </w:r>
      <w:proofErr w:type="spellStart"/>
      <w:r>
        <w:t>Widerumb</w:t>
      </w:r>
      <w:proofErr w:type="spellEnd"/>
      <w:r>
        <w:t xml:space="preserve"> der </w:t>
      </w:r>
      <w:proofErr w:type="spellStart"/>
      <w:r>
        <w:t>unglaubig</w:t>
      </w:r>
      <w:proofErr w:type="spellEnd"/>
      <w:r>
        <w:t xml:space="preserve"> ist / der </w:t>
      </w:r>
      <w:proofErr w:type="spellStart"/>
      <w:r>
        <w:t>leuffet</w:t>
      </w:r>
      <w:proofErr w:type="spellEnd"/>
      <w:r>
        <w:t xml:space="preserve"> zu des </w:t>
      </w:r>
      <w:proofErr w:type="spellStart"/>
      <w:r>
        <w:t>teuffels</w:t>
      </w:r>
      <w:proofErr w:type="spellEnd"/>
      <w:r>
        <w:t xml:space="preserve"> reich / </w:t>
      </w:r>
      <w:proofErr w:type="spellStart"/>
      <w:r>
        <w:t>darumb</w:t>
      </w:r>
      <w:proofErr w:type="spellEnd"/>
      <w:r>
        <w:t xml:space="preserve"> das er Christum noch seinem </w:t>
      </w:r>
      <w:proofErr w:type="spellStart"/>
      <w:r>
        <w:t>eygen</w:t>
      </w:r>
      <w:proofErr w:type="spellEnd"/>
      <w:r>
        <w:t xml:space="preserve"> </w:t>
      </w:r>
      <w:proofErr w:type="spellStart"/>
      <w:r>
        <w:t>synn</w:t>
      </w:r>
      <w:proofErr w:type="spellEnd"/>
      <w:r>
        <w:t xml:space="preserve"> / wider </w:t>
      </w:r>
      <w:proofErr w:type="spellStart"/>
      <w:r>
        <w:t>antzeygung</w:t>
      </w:r>
      <w:proofErr w:type="spellEnd"/>
      <w:r>
        <w:t xml:space="preserve"> </w:t>
      </w:r>
      <w:proofErr w:type="spellStart"/>
      <w:r>
        <w:t>goettlicher</w:t>
      </w:r>
      <w:proofErr w:type="spellEnd"/>
      <w:r>
        <w:t xml:space="preserve"> </w:t>
      </w:r>
      <w:proofErr w:type="spellStart"/>
      <w:r>
        <w:t>warheyt</w:t>
      </w:r>
      <w:proofErr w:type="spellEnd"/>
      <w:r>
        <w:t xml:space="preserve"> / </w:t>
      </w:r>
      <w:proofErr w:type="spellStart"/>
      <w:r>
        <w:t>fuer</w:t>
      </w:r>
      <w:proofErr w:type="spellEnd"/>
      <w:r>
        <w:t xml:space="preserve"> ein </w:t>
      </w:r>
      <w:proofErr w:type="spellStart"/>
      <w:r>
        <w:t>opffer</w:t>
      </w:r>
      <w:proofErr w:type="spellEnd"/>
      <w:r>
        <w:t xml:space="preserve"> </w:t>
      </w:r>
      <w:proofErr w:type="spellStart"/>
      <w:r>
        <w:t>schatzet</w:t>
      </w:r>
      <w:proofErr w:type="spellEnd"/>
      <w:r>
        <w:t xml:space="preserve">.. Denn / seine </w:t>
      </w:r>
      <w:proofErr w:type="spellStart"/>
      <w:r>
        <w:t>luegen</w:t>
      </w:r>
      <w:proofErr w:type="spellEnd"/>
      <w:r>
        <w:t xml:space="preserve"> haben </w:t>
      </w:r>
      <w:proofErr w:type="spellStart"/>
      <w:r>
        <w:t>yhn</w:t>
      </w:r>
      <w:proofErr w:type="spellEnd"/>
      <w:r>
        <w:t xml:space="preserve"> betrogen </w:t>
      </w:r>
      <w:proofErr w:type="spellStart"/>
      <w:r>
        <w:t>unn</w:t>
      </w:r>
      <w:proofErr w:type="spellEnd"/>
      <w:r>
        <w:t xml:space="preserve"> </w:t>
      </w:r>
      <w:proofErr w:type="spellStart"/>
      <w:r>
        <w:t>verfuert</w:t>
      </w:r>
      <w:proofErr w:type="spellEnd"/>
      <w:r>
        <w:t xml:space="preserve"> / </w:t>
      </w:r>
      <w:proofErr w:type="spellStart"/>
      <w:r>
        <w:t>unn</w:t>
      </w:r>
      <w:proofErr w:type="spellEnd"/>
      <w:r>
        <w:t xml:space="preserve"> der </w:t>
      </w:r>
      <w:proofErr w:type="spellStart"/>
      <w:r>
        <w:t>teuffell</w:t>
      </w:r>
      <w:proofErr w:type="spellEnd"/>
      <w:r>
        <w:t xml:space="preserve"> ist sein </w:t>
      </w:r>
      <w:proofErr w:type="spellStart"/>
      <w:r>
        <w:t>vatter</w:t>
      </w:r>
      <w:proofErr w:type="spellEnd"/>
      <w:r>
        <w:t xml:space="preserve">. Demnach </w:t>
      </w:r>
      <w:proofErr w:type="spellStart"/>
      <w:r>
        <w:t>solt</w:t>
      </w:r>
      <w:proofErr w:type="spellEnd"/>
      <w:r>
        <w:t xml:space="preserve"> </w:t>
      </w:r>
      <w:proofErr w:type="spellStart"/>
      <w:r>
        <w:t>yr</w:t>
      </w:r>
      <w:proofErr w:type="spellEnd"/>
      <w:r>
        <w:t xml:space="preserve"> etwas / </w:t>
      </w:r>
      <w:proofErr w:type="spellStart"/>
      <w:r>
        <w:t>kuertzlich</w:t>
      </w:r>
      <w:proofErr w:type="spellEnd"/>
      <w:r>
        <w:t xml:space="preserve"> / von dem Priesterthum / und </w:t>
      </w:r>
      <w:proofErr w:type="spellStart"/>
      <w:r>
        <w:t>opffer</w:t>
      </w:r>
      <w:proofErr w:type="spellEnd"/>
      <w:r>
        <w:t xml:space="preserve"> Christi </w:t>
      </w:r>
      <w:proofErr w:type="spellStart"/>
      <w:r>
        <w:t>hoeren</w:t>
      </w:r>
      <w:proofErr w:type="spellEnd"/>
      <w:r>
        <w:t xml:space="preserve"> und </w:t>
      </w:r>
      <w:proofErr w:type="spellStart"/>
      <w:r>
        <w:t>vernemen</w:t>
      </w:r>
      <w:proofErr w:type="spellEnd"/>
      <w:r>
        <w:t xml:space="preserve">. Ich </w:t>
      </w:r>
      <w:proofErr w:type="spellStart"/>
      <w:r>
        <w:t>wil</w:t>
      </w:r>
      <w:proofErr w:type="spellEnd"/>
      <w:r>
        <w:t xml:space="preserve"> euch </w:t>
      </w:r>
      <w:proofErr w:type="spellStart"/>
      <w:r>
        <w:t>reytzen</w:t>
      </w:r>
      <w:proofErr w:type="spellEnd"/>
      <w:r>
        <w:t xml:space="preserve"> zu </w:t>
      </w:r>
      <w:proofErr w:type="spellStart"/>
      <w:r>
        <w:t>erkentnis</w:t>
      </w:r>
      <w:proofErr w:type="spellEnd"/>
      <w:r>
        <w:t xml:space="preserve">. So </w:t>
      </w:r>
      <w:proofErr w:type="spellStart"/>
      <w:r>
        <w:t>solt</w:t>
      </w:r>
      <w:proofErr w:type="spellEnd"/>
      <w:r>
        <w:t xml:space="preserve"> </w:t>
      </w:r>
      <w:proofErr w:type="spellStart"/>
      <w:r>
        <w:t>yr</w:t>
      </w:r>
      <w:proofErr w:type="spellEnd"/>
      <w:r>
        <w:t xml:space="preserve"> mir </w:t>
      </w:r>
      <w:proofErr w:type="spellStart"/>
      <w:r>
        <w:t>ursach</w:t>
      </w:r>
      <w:proofErr w:type="spellEnd"/>
      <w:r>
        <w:t xml:space="preserve"> geben / sonderlich in </w:t>
      </w:r>
      <w:proofErr w:type="spellStart"/>
      <w:r>
        <w:t>diser</w:t>
      </w:r>
      <w:proofErr w:type="spellEnd"/>
      <w:r>
        <w:t xml:space="preserve"> </w:t>
      </w:r>
      <w:proofErr w:type="spellStart"/>
      <w:r>
        <w:t>sach</w:t>
      </w:r>
      <w:proofErr w:type="spellEnd"/>
      <w:r>
        <w:t xml:space="preserve"> / </w:t>
      </w:r>
      <w:proofErr w:type="spellStart"/>
      <w:r>
        <w:t>got</w:t>
      </w:r>
      <w:proofErr w:type="spellEnd"/>
      <w:r>
        <w:t xml:space="preserve"> </w:t>
      </w:r>
      <w:proofErr w:type="spellStart"/>
      <w:r>
        <w:t>woll</w:t>
      </w:r>
      <w:proofErr w:type="spellEnd"/>
      <w:r>
        <w:t xml:space="preserve"> uns seine </w:t>
      </w:r>
      <w:proofErr w:type="spellStart"/>
      <w:r>
        <w:t>goetliche</w:t>
      </w:r>
      <w:proofErr w:type="spellEnd"/>
      <w:r>
        <w:t xml:space="preserve"> </w:t>
      </w:r>
      <w:proofErr w:type="spellStart"/>
      <w:r>
        <w:t>weißheit</w:t>
      </w:r>
      <w:proofErr w:type="spellEnd"/>
      <w:r>
        <w:t xml:space="preserve"> verleihen. Amen. </w:t>
      </w:r>
    </w:p>
    <w:p w14:paraId="66D8F9F1" w14:textId="77777777" w:rsidR="00593B51" w:rsidRDefault="00593B51" w:rsidP="00593B51">
      <w:pPr>
        <w:pStyle w:val="StandardWeb"/>
      </w:pPr>
      <w:r>
        <w:rPr>
          <w:rStyle w:val="Fett"/>
          <w:rFonts w:eastAsiaTheme="majorEastAsia"/>
        </w:rPr>
        <w:t>Priester.</w:t>
      </w:r>
      <w:r>
        <w:t xml:space="preserve"> </w:t>
      </w:r>
    </w:p>
    <w:p w14:paraId="2CF9900F" w14:textId="77777777" w:rsidR="00593B51" w:rsidRDefault="00593B51" w:rsidP="00593B51">
      <w:pPr>
        <w:pStyle w:val="StandardWeb"/>
      </w:pPr>
      <w:r>
        <w:t xml:space="preserve">Der Priester ist </w:t>
      </w:r>
      <w:proofErr w:type="spellStart"/>
      <w:r>
        <w:t>eyner</w:t>
      </w:r>
      <w:proofErr w:type="spellEnd"/>
      <w:r>
        <w:t xml:space="preserve"> / der innerlich oder </w:t>
      </w:r>
      <w:proofErr w:type="spellStart"/>
      <w:r>
        <w:t>eusserlich</w:t>
      </w:r>
      <w:proofErr w:type="spellEnd"/>
      <w:r>
        <w:t xml:space="preserve"> </w:t>
      </w:r>
      <w:proofErr w:type="spellStart"/>
      <w:r>
        <w:t>vonn</w:t>
      </w:r>
      <w:proofErr w:type="spellEnd"/>
      <w:r>
        <w:t xml:space="preserve"> </w:t>
      </w:r>
      <w:proofErr w:type="spellStart"/>
      <w:r>
        <w:t>got</w:t>
      </w:r>
      <w:proofErr w:type="spellEnd"/>
      <w:r>
        <w:t xml:space="preserve"> </w:t>
      </w:r>
      <w:proofErr w:type="spellStart"/>
      <w:r>
        <w:t>unnd</w:t>
      </w:r>
      <w:proofErr w:type="spellEnd"/>
      <w:r>
        <w:t xml:space="preserve"> </w:t>
      </w:r>
      <w:proofErr w:type="spellStart"/>
      <w:r>
        <w:t>menschen</w:t>
      </w:r>
      <w:proofErr w:type="spellEnd"/>
      <w:r>
        <w:t xml:space="preserve"> gesetzt ist / das er </w:t>
      </w:r>
      <w:proofErr w:type="spellStart"/>
      <w:r>
        <w:t>opffer</w:t>
      </w:r>
      <w:proofErr w:type="spellEnd"/>
      <w:r>
        <w:t xml:space="preserve"> </w:t>
      </w:r>
      <w:proofErr w:type="spellStart"/>
      <w:r>
        <w:t>unn</w:t>
      </w:r>
      <w:proofErr w:type="spellEnd"/>
      <w:r>
        <w:t xml:space="preserve"> gaben / für die </w:t>
      </w:r>
      <w:proofErr w:type="spellStart"/>
      <w:r>
        <w:t>sunde</w:t>
      </w:r>
      <w:proofErr w:type="spellEnd"/>
      <w:r>
        <w:t xml:space="preserve"> des </w:t>
      </w:r>
      <w:proofErr w:type="spellStart"/>
      <w:r>
        <w:t>volckes</w:t>
      </w:r>
      <w:proofErr w:type="spellEnd"/>
      <w:r>
        <w:t xml:space="preserve"> / oder auch für sein eigne </w:t>
      </w:r>
      <w:proofErr w:type="spellStart"/>
      <w:r>
        <w:t>sunde</w:t>
      </w:r>
      <w:proofErr w:type="spellEnd"/>
      <w:r>
        <w:t xml:space="preserve"> / dem </w:t>
      </w:r>
      <w:proofErr w:type="spellStart"/>
      <w:r>
        <w:t>herrn</w:t>
      </w:r>
      <w:proofErr w:type="spellEnd"/>
      <w:r>
        <w:t xml:space="preserve"> und </w:t>
      </w:r>
      <w:proofErr w:type="spellStart"/>
      <w:r>
        <w:t>gott</w:t>
      </w:r>
      <w:proofErr w:type="spellEnd"/>
      <w:r>
        <w:t xml:space="preserve"> oben im </w:t>
      </w:r>
      <w:proofErr w:type="spellStart"/>
      <w:r>
        <w:t>hymel</w:t>
      </w:r>
      <w:proofErr w:type="spellEnd"/>
      <w:r>
        <w:t xml:space="preserve"> gibt. </w:t>
      </w:r>
    </w:p>
    <w:p w14:paraId="7D184C70" w14:textId="77777777" w:rsidR="00593B51" w:rsidRDefault="00593B51" w:rsidP="00593B51">
      <w:pPr>
        <w:pStyle w:val="StandardWeb"/>
      </w:pPr>
      <w:proofErr w:type="spellStart"/>
      <w:r>
        <w:rPr>
          <w:rStyle w:val="Fett"/>
          <w:rFonts w:eastAsiaTheme="majorEastAsia"/>
        </w:rPr>
        <w:t>Zweyerley</w:t>
      </w:r>
      <w:proofErr w:type="spellEnd"/>
      <w:r>
        <w:rPr>
          <w:rStyle w:val="Fett"/>
          <w:rFonts w:eastAsiaTheme="majorEastAsia"/>
        </w:rPr>
        <w:t xml:space="preserve"> Priester.</w:t>
      </w:r>
      <w:r>
        <w:t xml:space="preserve"> </w:t>
      </w:r>
    </w:p>
    <w:p w14:paraId="28395F59" w14:textId="77777777" w:rsidR="00593B51" w:rsidRDefault="00593B51" w:rsidP="00593B51">
      <w:pPr>
        <w:pStyle w:val="StandardWeb"/>
      </w:pPr>
      <w:proofErr w:type="spellStart"/>
      <w:r>
        <w:t>Wyr</w:t>
      </w:r>
      <w:proofErr w:type="spellEnd"/>
      <w:r>
        <w:t xml:space="preserve"> haben </w:t>
      </w:r>
      <w:proofErr w:type="spellStart"/>
      <w:r>
        <w:t>zweyerley</w:t>
      </w:r>
      <w:proofErr w:type="spellEnd"/>
      <w:r>
        <w:t xml:space="preserve"> Priester / etliche </w:t>
      </w:r>
      <w:proofErr w:type="spellStart"/>
      <w:r>
        <w:t>seindt</w:t>
      </w:r>
      <w:proofErr w:type="spellEnd"/>
      <w:r>
        <w:t xml:space="preserve"> von dem </w:t>
      </w:r>
      <w:proofErr w:type="spellStart"/>
      <w:r>
        <w:t>gesetz</w:t>
      </w:r>
      <w:proofErr w:type="spellEnd"/>
      <w:r>
        <w:t xml:space="preserve"> kommen. Etliche </w:t>
      </w:r>
      <w:proofErr w:type="spellStart"/>
      <w:r>
        <w:t>vonn</w:t>
      </w:r>
      <w:proofErr w:type="spellEnd"/>
      <w:r>
        <w:t xml:space="preserve"> </w:t>
      </w:r>
      <w:proofErr w:type="spellStart"/>
      <w:r>
        <w:t>Got</w:t>
      </w:r>
      <w:proofErr w:type="spellEnd"/>
      <w:r>
        <w:t xml:space="preserve"> </w:t>
      </w:r>
      <w:proofErr w:type="spellStart"/>
      <w:r>
        <w:t>uber</w:t>
      </w:r>
      <w:proofErr w:type="spellEnd"/>
      <w:r>
        <w:t xml:space="preserve"> das </w:t>
      </w:r>
      <w:proofErr w:type="spellStart"/>
      <w:r>
        <w:t>gesetz</w:t>
      </w:r>
      <w:proofErr w:type="spellEnd"/>
      <w:r>
        <w:t xml:space="preserve">. Die von dem </w:t>
      </w:r>
      <w:proofErr w:type="spellStart"/>
      <w:r>
        <w:t>gesetz</w:t>
      </w:r>
      <w:proofErr w:type="spellEnd"/>
      <w:r>
        <w:t xml:space="preserve"> </w:t>
      </w:r>
      <w:proofErr w:type="spellStart"/>
      <w:r>
        <w:t>verordent</w:t>
      </w:r>
      <w:proofErr w:type="spellEnd"/>
      <w:r>
        <w:t xml:space="preserve"> sein / die selben werden durch </w:t>
      </w:r>
      <w:proofErr w:type="spellStart"/>
      <w:r>
        <w:t>menschen</w:t>
      </w:r>
      <w:proofErr w:type="spellEnd"/>
      <w:r>
        <w:t xml:space="preserve"> </w:t>
      </w:r>
      <w:proofErr w:type="spellStart"/>
      <w:r>
        <w:t>ire</w:t>
      </w:r>
      <w:proofErr w:type="spellEnd"/>
      <w:r>
        <w:t xml:space="preserve"> </w:t>
      </w:r>
      <w:proofErr w:type="spellStart"/>
      <w:r>
        <w:t>beruffung</w:t>
      </w:r>
      <w:proofErr w:type="spellEnd"/>
      <w:r>
        <w:t xml:space="preserve"> haben / die ungewiß ist. Es wer dann das die </w:t>
      </w:r>
      <w:proofErr w:type="spellStart"/>
      <w:r>
        <w:t>menschen</w:t>
      </w:r>
      <w:proofErr w:type="spellEnd"/>
      <w:r>
        <w:t xml:space="preserve"> / </w:t>
      </w:r>
      <w:proofErr w:type="spellStart"/>
      <w:r>
        <w:t>gottis</w:t>
      </w:r>
      <w:proofErr w:type="spellEnd"/>
      <w:r>
        <w:t xml:space="preserve"> willen zuvor </w:t>
      </w:r>
      <w:proofErr w:type="spellStart"/>
      <w:r>
        <w:t>erkant</w:t>
      </w:r>
      <w:proofErr w:type="spellEnd"/>
      <w:r>
        <w:t xml:space="preserve"> </w:t>
      </w:r>
      <w:proofErr w:type="spellStart"/>
      <w:r>
        <w:t>hetten</w:t>
      </w:r>
      <w:proofErr w:type="spellEnd"/>
      <w:r>
        <w:t xml:space="preserve">. Und das die </w:t>
      </w:r>
      <w:proofErr w:type="spellStart"/>
      <w:r>
        <w:t>gesetzische</w:t>
      </w:r>
      <w:proofErr w:type="spellEnd"/>
      <w:r>
        <w:t xml:space="preserve"> </w:t>
      </w:r>
      <w:proofErr w:type="spellStart"/>
      <w:r>
        <w:t>priester</w:t>
      </w:r>
      <w:proofErr w:type="spellEnd"/>
      <w:r>
        <w:t xml:space="preserve"> das </w:t>
      </w:r>
      <w:proofErr w:type="spellStart"/>
      <w:r>
        <w:t>testament</w:t>
      </w:r>
      <w:proofErr w:type="spellEnd"/>
      <w:r>
        <w:t xml:space="preserve"> der </w:t>
      </w:r>
      <w:proofErr w:type="spellStart"/>
      <w:r>
        <w:t>warheyt</w:t>
      </w:r>
      <w:proofErr w:type="spellEnd"/>
      <w:r>
        <w:t xml:space="preserve"> der </w:t>
      </w:r>
      <w:proofErr w:type="spellStart"/>
      <w:r>
        <w:t>gerechtigkeit</w:t>
      </w:r>
      <w:proofErr w:type="spellEnd"/>
      <w:r>
        <w:t xml:space="preserve"> / </w:t>
      </w:r>
      <w:proofErr w:type="spellStart"/>
      <w:r>
        <w:t>unn</w:t>
      </w:r>
      <w:proofErr w:type="spellEnd"/>
      <w:r>
        <w:t xml:space="preserve"> des </w:t>
      </w:r>
      <w:proofErr w:type="spellStart"/>
      <w:r>
        <w:t>frides</w:t>
      </w:r>
      <w:proofErr w:type="spellEnd"/>
      <w:r>
        <w:t xml:space="preserve"> / in der </w:t>
      </w:r>
      <w:proofErr w:type="spellStart"/>
      <w:r>
        <w:t>warheyt</w:t>
      </w:r>
      <w:proofErr w:type="spellEnd"/>
      <w:r>
        <w:t xml:space="preserve"> / </w:t>
      </w:r>
      <w:proofErr w:type="spellStart"/>
      <w:r>
        <w:t>unn</w:t>
      </w:r>
      <w:proofErr w:type="spellEnd"/>
      <w:r>
        <w:t xml:space="preserve"> </w:t>
      </w:r>
      <w:proofErr w:type="spellStart"/>
      <w:r>
        <w:t>nit</w:t>
      </w:r>
      <w:proofErr w:type="spellEnd"/>
      <w:r>
        <w:t xml:space="preserve"> in der </w:t>
      </w:r>
      <w:proofErr w:type="spellStart"/>
      <w:r>
        <w:t>boßheit</w:t>
      </w:r>
      <w:proofErr w:type="spellEnd"/>
      <w:r>
        <w:t xml:space="preserve"> / </w:t>
      </w:r>
      <w:proofErr w:type="spellStart"/>
      <w:r>
        <w:t>hyelten</w:t>
      </w:r>
      <w:proofErr w:type="spellEnd"/>
      <w:r>
        <w:t xml:space="preserve"> / als </w:t>
      </w:r>
      <w:proofErr w:type="spellStart"/>
      <w:r>
        <w:t>vil</w:t>
      </w:r>
      <w:proofErr w:type="spellEnd"/>
      <w:r>
        <w:t xml:space="preserve"> Leviten / gehalten haben. Die </w:t>
      </w:r>
      <w:proofErr w:type="spellStart"/>
      <w:r>
        <w:t>gottis</w:t>
      </w:r>
      <w:proofErr w:type="spellEnd"/>
      <w:r>
        <w:t xml:space="preserve"> </w:t>
      </w:r>
      <w:proofErr w:type="spellStart"/>
      <w:r>
        <w:t>kunst</w:t>
      </w:r>
      <w:proofErr w:type="spellEnd"/>
      <w:r>
        <w:t xml:space="preserve"> und </w:t>
      </w:r>
      <w:proofErr w:type="spellStart"/>
      <w:r>
        <w:t>vorstandt</w:t>
      </w:r>
      <w:proofErr w:type="spellEnd"/>
      <w:r>
        <w:t xml:space="preserve"> </w:t>
      </w:r>
      <w:proofErr w:type="spellStart"/>
      <w:r>
        <w:t>goetlicher</w:t>
      </w:r>
      <w:proofErr w:type="spellEnd"/>
      <w:r>
        <w:t xml:space="preserve"> </w:t>
      </w:r>
      <w:proofErr w:type="spellStart"/>
      <w:r>
        <w:t>warheit</w:t>
      </w:r>
      <w:proofErr w:type="spellEnd"/>
      <w:r>
        <w:t xml:space="preserve"> / </w:t>
      </w:r>
      <w:proofErr w:type="spellStart"/>
      <w:r>
        <w:t>unn</w:t>
      </w:r>
      <w:proofErr w:type="spellEnd"/>
      <w:r>
        <w:t xml:space="preserve"> des </w:t>
      </w:r>
      <w:proofErr w:type="spellStart"/>
      <w:r>
        <w:t>frides</w:t>
      </w:r>
      <w:proofErr w:type="spellEnd"/>
      <w:r>
        <w:t xml:space="preserve"> </w:t>
      </w:r>
      <w:proofErr w:type="spellStart"/>
      <w:r>
        <w:t>nit</w:t>
      </w:r>
      <w:proofErr w:type="spellEnd"/>
      <w:r>
        <w:t xml:space="preserve"> haben / die </w:t>
      </w:r>
      <w:proofErr w:type="spellStart"/>
      <w:r>
        <w:t>seindt</w:t>
      </w:r>
      <w:proofErr w:type="spellEnd"/>
      <w:r>
        <w:t xml:space="preserve"> vor </w:t>
      </w:r>
      <w:proofErr w:type="spellStart"/>
      <w:r>
        <w:t>Got</w:t>
      </w:r>
      <w:proofErr w:type="spellEnd"/>
      <w:r>
        <w:t xml:space="preserve"> auch </w:t>
      </w:r>
      <w:proofErr w:type="spellStart"/>
      <w:r>
        <w:t>nit</w:t>
      </w:r>
      <w:proofErr w:type="spellEnd"/>
      <w:r>
        <w:t xml:space="preserve"> </w:t>
      </w:r>
      <w:proofErr w:type="spellStart"/>
      <w:r>
        <w:t>priester</w:t>
      </w:r>
      <w:proofErr w:type="spellEnd"/>
      <w:r>
        <w:t xml:space="preserve"> / als der </w:t>
      </w:r>
      <w:proofErr w:type="spellStart"/>
      <w:r>
        <w:t>geyst</w:t>
      </w:r>
      <w:proofErr w:type="spellEnd"/>
      <w:r>
        <w:t xml:space="preserve"> spricht. </w:t>
      </w:r>
      <w:proofErr w:type="spellStart"/>
      <w:r>
        <w:t>Darumb</w:t>
      </w:r>
      <w:proofErr w:type="spellEnd"/>
      <w:r>
        <w:t xml:space="preserve"> das du die </w:t>
      </w:r>
      <w:proofErr w:type="spellStart"/>
      <w:r>
        <w:t>kunst</w:t>
      </w:r>
      <w:proofErr w:type="spellEnd"/>
      <w:r>
        <w:t xml:space="preserve"> </w:t>
      </w:r>
      <w:proofErr w:type="spellStart"/>
      <w:r>
        <w:t>unn</w:t>
      </w:r>
      <w:proofErr w:type="spellEnd"/>
      <w:r>
        <w:t xml:space="preserve"> </w:t>
      </w:r>
      <w:proofErr w:type="spellStart"/>
      <w:r>
        <w:t>weißheit</w:t>
      </w:r>
      <w:proofErr w:type="spellEnd"/>
      <w:r>
        <w:t xml:space="preserve"> </w:t>
      </w:r>
      <w:proofErr w:type="spellStart"/>
      <w:r>
        <w:t>verworffen</w:t>
      </w:r>
      <w:proofErr w:type="spellEnd"/>
      <w:r>
        <w:t xml:space="preserve"> hast / so hab ich dich von dem </w:t>
      </w:r>
      <w:proofErr w:type="spellStart"/>
      <w:r>
        <w:t>priester</w:t>
      </w:r>
      <w:proofErr w:type="spellEnd"/>
      <w:r>
        <w:t xml:space="preserve"> stand </w:t>
      </w:r>
      <w:proofErr w:type="spellStart"/>
      <w:r>
        <w:t>verworffen</w:t>
      </w:r>
      <w:proofErr w:type="spellEnd"/>
      <w:r>
        <w:t xml:space="preserve">. Item. </w:t>
      </w:r>
      <w:proofErr w:type="spellStart"/>
      <w:r>
        <w:t>Ir</w:t>
      </w:r>
      <w:proofErr w:type="spellEnd"/>
      <w:r>
        <w:t xml:space="preserve"> </w:t>
      </w:r>
      <w:proofErr w:type="spellStart"/>
      <w:r>
        <w:t>seyt</w:t>
      </w:r>
      <w:proofErr w:type="spellEnd"/>
      <w:r>
        <w:t xml:space="preserve"> / von </w:t>
      </w:r>
      <w:proofErr w:type="spellStart"/>
      <w:r>
        <w:t>meynem</w:t>
      </w:r>
      <w:proofErr w:type="spellEnd"/>
      <w:r>
        <w:t xml:space="preserve"> </w:t>
      </w:r>
      <w:proofErr w:type="spellStart"/>
      <w:r>
        <w:t>wege</w:t>
      </w:r>
      <w:proofErr w:type="spellEnd"/>
      <w:r>
        <w:t xml:space="preserve"> </w:t>
      </w:r>
      <w:proofErr w:type="spellStart"/>
      <w:r>
        <w:t>gangen</w:t>
      </w:r>
      <w:proofErr w:type="spellEnd"/>
      <w:r>
        <w:t xml:space="preserve"> / </w:t>
      </w:r>
      <w:proofErr w:type="spellStart"/>
      <w:r>
        <w:t>unn</w:t>
      </w:r>
      <w:proofErr w:type="spellEnd"/>
      <w:r>
        <w:t xml:space="preserve"> habet </w:t>
      </w:r>
      <w:proofErr w:type="spellStart"/>
      <w:r>
        <w:t>yr</w:t>
      </w:r>
      <w:proofErr w:type="spellEnd"/>
      <w:r>
        <w:t xml:space="preserve"> </w:t>
      </w:r>
      <w:proofErr w:type="spellStart"/>
      <w:r>
        <w:t>vil</w:t>
      </w:r>
      <w:proofErr w:type="spellEnd"/>
      <w:r>
        <w:t xml:space="preserve"> </w:t>
      </w:r>
      <w:proofErr w:type="spellStart"/>
      <w:r>
        <w:t>geergert</w:t>
      </w:r>
      <w:proofErr w:type="spellEnd"/>
      <w:r>
        <w:t xml:space="preserve"> / und das </w:t>
      </w:r>
      <w:proofErr w:type="spellStart"/>
      <w:r>
        <w:t>gesetz</w:t>
      </w:r>
      <w:proofErr w:type="spellEnd"/>
      <w:r>
        <w:t xml:space="preserve"> Levi zu nichte gemacht / dem ich </w:t>
      </w:r>
      <w:proofErr w:type="spellStart"/>
      <w:r>
        <w:t>eynen</w:t>
      </w:r>
      <w:proofErr w:type="spellEnd"/>
      <w:r>
        <w:t xml:space="preserve"> </w:t>
      </w:r>
      <w:proofErr w:type="spellStart"/>
      <w:r>
        <w:t>bund</w:t>
      </w:r>
      <w:proofErr w:type="spellEnd"/>
      <w:r>
        <w:t xml:space="preserve"> des </w:t>
      </w:r>
      <w:proofErr w:type="spellStart"/>
      <w:r>
        <w:t>lebens</w:t>
      </w:r>
      <w:proofErr w:type="spellEnd"/>
      <w:r>
        <w:t xml:space="preserve"> </w:t>
      </w:r>
      <w:proofErr w:type="spellStart"/>
      <w:r>
        <w:t>unn</w:t>
      </w:r>
      <w:proofErr w:type="spellEnd"/>
      <w:r>
        <w:t xml:space="preserve"> </w:t>
      </w:r>
      <w:proofErr w:type="spellStart"/>
      <w:r>
        <w:t>frides</w:t>
      </w:r>
      <w:proofErr w:type="spellEnd"/>
      <w:r>
        <w:t xml:space="preserve"> / der </w:t>
      </w:r>
      <w:proofErr w:type="spellStart"/>
      <w:r>
        <w:t>warheit</w:t>
      </w:r>
      <w:proofErr w:type="spellEnd"/>
      <w:r>
        <w:t xml:space="preserve"> </w:t>
      </w:r>
      <w:proofErr w:type="spellStart"/>
      <w:r>
        <w:t>unn</w:t>
      </w:r>
      <w:proofErr w:type="spellEnd"/>
      <w:r>
        <w:t xml:space="preserve"> </w:t>
      </w:r>
      <w:proofErr w:type="spellStart"/>
      <w:r>
        <w:t>gerechtigkeit</w:t>
      </w:r>
      <w:proofErr w:type="spellEnd"/>
      <w:r>
        <w:t xml:space="preserve"> / des </w:t>
      </w:r>
      <w:proofErr w:type="spellStart"/>
      <w:r>
        <w:t>gerichts</w:t>
      </w:r>
      <w:proofErr w:type="spellEnd"/>
      <w:r>
        <w:t xml:space="preserve"> </w:t>
      </w:r>
      <w:proofErr w:type="spellStart"/>
      <w:r>
        <w:t>unn</w:t>
      </w:r>
      <w:proofErr w:type="spellEnd"/>
      <w:r>
        <w:t xml:space="preserve"> </w:t>
      </w:r>
      <w:proofErr w:type="spellStart"/>
      <w:r>
        <w:t>raths</w:t>
      </w:r>
      <w:proofErr w:type="spellEnd"/>
      <w:r>
        <w:t xml:space="preserve"> gab. </w:t>
      </w:r>
      <w:proofErr w:type="spellStart"/>
      <w:r>
        <w:t>Darumb</w:t>
      </w:r>
      <w:proofErr w:type="spellEnd"/>
      <w:r>
        <w:t xml:space="preserve"> seit </w:t>
      </w:r>
      <w:proofErr w:type="spellStart"/>
      <w:r>
        <w:t>ir</w:t>
      </w:r>
      <w:proofErr w:type="spellEnd"/>
      <w:r>
        <w:t xml:space="preserve"> abgesetzt / und </w:t>
      </w:r>
      <w:proofErr w:type="spellStart"/>
      <w:r>
        <w:t>verechtig</w:t>
      </w:r>
      <w:proofErr w:type="spellEnd"/>
      <w:r>
        <w:t xml:space="preserve"> / </w:t>
      </w:r>
      <w:proofErr w:type="spellStart"/>
      <w:r>
        <w:t>unn</w:t>
      </w:r>
      <w:proofErr w:type="spellEnd"/>
      <w:r>
        <w:t xml:space="preserve"> weniger worden / denn die leihen / </w:t>
      </w:r>
      <w:proofErr w:type="spellStart"/>
      <w:r>
        <w:t>uber</w:t>
      </w:r>
      <w:proofErr w:type="spellEnd"/>
      <w:r>
        <w:t xml:space="preserve"> welche </w:t>
      </w:r>
      <w:proofErr w:type="spellStart"/>
      <w:r>
        <w:t>yr</w:t>
      </w:r>
      <w:proofErr w:type="spellEnd"/>
      <w:r>
        <w:t xml:space="preserve"> stund. Es </w:t>
      </w:r>
      <w:proofErr w:type="spellStart"/>
      <w:r>
        <w:t>wirt</w:t>
      </w:r>
      <w:proofErr w:type="spellEnd"/>
      <w:r>
        <w:t xml:space="preserve"> die </w:t>
      </w:r>
      <w:proofErr w:type="spellStart"/>
      <w:r>
        <w:t>pfaffen</w:t>
      </w:r>
      <w:proofErr w:type="spellEnd"/>
      <w:r>
        <w:t xml:space="preserve"> auch </w:t>
      </w:r>
      <w:proofErr w:type="spellStart"/>
      <w:r>
        <w:t>nit</w:t>
      </w:r>
      <w:proofErr w:type="spellEnd"/>
      <w:r>
        <w:t xml:space="preserve"> entschuldigen / das sie ein gebetlein sprechen oder </w:t>
      </w:r>
      <w:proofErr w:type="spellStart"/>
      <w:r>
        <w:t>eynen</w:t>
      </w:r>
      <w:proofErr w:type="spellEnd"/>
      <w:r>
        <w:t xml:space="preserve"> </w:t>
      </w:r>
      <w:proofErr w:type="spellStart"/>
      <w:r>
        <w:t>prustlatz</w:t>
      </w:r>
      <w:proofErr w:type="spellEnd"/>
      <w:r>
        <w:t xml:space="preserve"> tragen / </w:t>
      </w:r>
      <w:proofErr w:type="spellStart"/>
      <w:r>
        <w:t>auff</w:t>
      </w:r>
      <w:proofErr w:type="spellEnd"/>
      <w:r>
        <w:t xml:space="preserve"> welchem / </w:t>
      </w:r>
      <w:proofErr w:type="spellStart"/>
      <w:r>
        <w:t>diße</w:t>
      </w:r>
      <w:proofErr w:type="spellEnd"/>
      <w:r>
        <w:t xml:space="preserve"> </w:t>
      </w:r>
      <w:proofErr w:type="spellStart"/>
      <w:r>
        <w:t>uberschrifft</w:t>
      </w:r>
      <w:proofErr w:type="spellEnd"/>
      <w:r>
        <w:t xml:space="preserve"> </w:t>
      </w:r>
      <w:proofErr w:type="spellStart"/>
      <w:r>
        <w:t>stedt</w:t>
      </w:r>
      <w:proofErr w:type="spellEnd"/>
      <w:r>
        <w:t xml:space="preserve">. Hie </w:t>
      </w:r>
      <w:proofErr w:type="spellStart"/>
      <w:r>
        <w:t>findt</w:t>
      </w:r>
      <w:proofErr w:type="spellEnd"/>
      <w:r>
        <w:t xml:space="preserve"> man </w:t>
      </w:r>
      <w:proofErr w:type="spellStart"/>
      <w:r>
        <w:t>ursachen</w:t>
      </w:r>
      <w:proofErr w:type="spellEnd"/>
      <w:r>
        <w:t xml:space="preserve"> der rechten </w:t>
      </w:r>
      <w:proofErr w:type="spellStart"/>
      <w:r>
        <w:t>weyßheyt</w:t>
      </w:r>
      <w:proofErr w:type="spellEnd"/>
      <w:r>
        <w:t xml:space="preserve"> und </w:t>
      </w:r>
      <w:proofErr w:type="spellStart"/>
      <w:r>
        <w:t>warheyt</w:t>
      </w:r>
      <w:proofErr w:type="spellEnd"/>
      <w:r>
        <w:t xml:space="preserve"> / so </w:t>
      </w:r>
      <w:proofErr w:type="spellStart"/>
      <w:r>
        <w:t>unther</w:t>
      </w:r>
      <w:proofErr w:type="spellEnd"/>
      <w:r>
        <w:t xml:space="preserve"> </w:t>
      </w:r>
      <w:proofErr w:type="spellStart"/>
      <w:r>
        <w:t>yrem</w:t>
      </w:r>
      <w:proofErr w:type="spellEnd"/>
      <w:r>
        <w:t xml:space="preserve"> </w:t>
      </w:r>
      <w:proofErr w:type="spellStart"/>
      <w:r>
        <w:t>prustlatz</w:t>
      </w:r>
      <w:proofErr w:type="spellEnd"/>
      <w:r>
        <w:t xml:space="preserve"> / ein </w:t>
      </w:r>
      <w:proofErr w:type="spellStart"/>
      <w:r>
        <w:t>prust</w:t>
      </w:r>
      <w:proofErr w:type="spellEnd"/>
      <w:r>
        <w:t xml:space="preserve"> oder </w:t>
      </w:r>
      <w:proofErr w:type="spellStart"/>
      <w:r>
        <w:t>hertz</w:t>
      </w:r>
      <w:proofErr w:type="spellEnd"/>
      <w:r>
        <w:t xml:space="preserve"> bedeckt ist / das voller weltlicher </w:t>
      </w:r>
      <w:proofErr w:type="spellStart"/>
      <w:r>
        <w:t>weißheit</w:t>
      </w:r>
      <w:proofErr w:type="spellEnd"/>
      <w:r>
        <w:t xml:space="preserve"> / voller </w:t>
      </w:r>
      <w:proofErr w:type="spellStart"/>
      <w:r>
        <w:t>sawerteigs</w:t>
      </w:r>
      <w:proofErr w:type="spellEnd"/>
      <w:r>
        <w:t xml:space="preserve"> / voller </w:t>
      </w:r>
      <w:proofErr w:type="spellStart"/>
      <w:r>
        <w:t>narheit</w:t>
      </w:r>
      <w:proofErr w:type="spellEnd"/>
      <w:r>
        <w:t xml:space="preserve"> / voller </w:t>
      </w:r>
      <w:proofErr w:type="spellStart"/>
      <w:r>
        <w:t>luegen</w:t>
      </w:r>
      <w:proofErr w:type="spellEnd"/>
      <w:r>
        <w:t xml:space="preserve"> / und voller unrechts ist. Sie </w:t>
      </w:r>
      <w:proofErr w:type="spellStart"/>
      <w:r>
        <w:t>seindt</w:t>
      </w:r>
      <w:proofErr w:type="spellEnd"/>
      <w:r>
        <w:t xml:space="preserve"> vor </w:t>
      </w:r>
      <w:proofErr w:type="spellStart"/>
      <w:r>
        <w:t>got</w:t>
      </w:r>
      <w:proofErr w:type="spellEnd"/>
      <w:r>
        <w:t xml:space="preserve"> </w:t>
      </w:r>
      <w:proofErr w:type="spellStart"/>
      <w:r>
        <w:t>nit</w:t>
      </w:r>
      <w:proofErr w:type="spellEnd"/>
      <w:r>
        <w:t xml:space="preserve"> </w:t>
      </w:r>
      <w:proofErr w:type="spellStart"/>
      <w:r>
        <w:t>priester</w:t>
      </w:r>
      <w:proofErr w:type="spellEnd"/>
      <w:r>
        <w:t xml:space="preserve"> / die </w:t>
      </w:r>
      <w:proofErr w:type="spellStart"/>
      <w:r>
        <w:t>nit</w:t>
      </w:r>
      <w:proofErr w:type="spellEnd"/>
      <w:r>
        <w:t xml:space="preserve"> inwendig </w:t>
      </w:r>
      <w:proofErr w:type="spellStart"/>
      <w:r>
        <w:t>seint</w:t>
      </w:r>
      <w:proofErr w:type="spellEnd"/>
      <w:r>
        <w:t xml:space="preserve"> als </w:t>
      </w:r>
      <w:proofErr w:type="spellStart"/>
      <w:r>
        <w:t>yre</w:t>
      </w:r>
      <w:proofErr w:type="spellEnd"/>
      <w:r>
        <w:t xml:space="preserve"> </w:t>
      </w:r>
      <w:proofErr w:type="spellStart"/>
      <w:r>
        <w:t>eussere</w:t>
      </w:r>
      <w:proofErr w:type="spellEnd"/>
      <w:r>
        <w:t xml:space="preserve"> </w:t>
      </w:r>
      <w:proofErr w:type="spellStart"/>
      <w:r>
        <w:t>kleyder</w:t>
      </w:r>
      <w:proofErr w:type="spellEnd"/>
      <w:r>
        <w:t xml:space="preserve"> </w:t>
      </w:r>
      <w:proofErr w:type="spellStart"/>
      <w:r>
        <w:t>unn</w:t>
      </w:r>
      <w:proofErr w:type="spellEnd"/>
      <w:r>
        <w:t xml:space="preserve"> </w:t>
      </w:r>
      <w:proofErr w:type="spellStart"/>
      <w:r>
        <w:t>zyrung</w:t>
      </w:r>
      <w:proofErr w:type="spellEnd"/>
      <w:r>
        <w:t xml:space="preserve"> anzeigen / </w:t>
      </w:r>
      <w:proofErr w:type="spellStart"/>
      <w:r>
        <w:t>got</w:t>
      </w:r>
      <w:proofErr w:type="spellEnd"/>
      <w:r>
        <w:t xml:space="preserve"> hat sie auch </w:t>
      </w:r>
      <w:proofErr w:type="spellStart"/>
      <w:r>
        <w:t>nit</w:t>
      </w:r>
      <w:proofErr w:type="spellEnd"/>
      <w:r>
        <w:t xml:space="preserve"> </w:t>
      </w:r>
      <w:proofErr w:type="spellStart"/>
      <w:r>
        <w:t>beruffen</w:t>
      </w:r>
      <w:proofErr w:type="spellEnd"/>
      <w:r>
        <w:t xml:space="preserve"> / auch ist es </w:t>
      </w:r>
      <w:proofErr w:type="spellStart"/>
      <w:r>
        <w:t>gottis</w:t>
      </w:r>
      <w:proofErr w:type="spellEnd"/>
      <w:r>
        <w:t xml:space="preserve"> </w:t>
      </w:r>
      <w:proofErr w:type="spellStart"/>
      <w:r>
        <w:t>meinung</w:t>
      </w:r>
      <w:proofErr w:type="spellEnd"/>
      <w:r>
        <w:t xml:space="preserve"> nie gewest / das Im </w:t>
      </w:r>
      <w:proofErr w:type="spellStart"/>
      <w:r>
        <w:t>eusserliche</w:t>
      </w:r>
      <w:proofErr w:type="spellEnd"/>
      <w:r>
        <w:t xml:space="preserve"> </w:t>
      </w:r>
      <w:proofErr w:type="spellStart"/>
      <w:r>
        <w:t>fodderung</w:t>
      </w:r>
      <w:proofErr w:type="spellEnd"/>
      <w:r>
        <w:t xml:space="preserve"> / </w:t>
      </w:r>
      <w:proofErr w:type="spellStart"/>
      <w:r>
        <w:t>glantz</w:t>
      </w:r>
      <w:proofErr w:type="spellEnd"/>
      <w:r>
        <w:t xml:space="preserve"> oder </w:t>
      </w:r>
      <w:proofErr w:type="spellStart"/>
      <w:r>
        <w:t>scheyn</w:t>
      </w:r>
      <w:proofErr w:type="spellEnd"/>
      <w:r>
        <w:t xml:space="preserve"> behagen soll. Sondern </w:t>
      </w:r>
      <w:proofErr w:type="spellStart"/>
      <w:r>
        <w:t>gott</w:t>
      </w:r>
      <w:proofErr w:type="spellEnd"/>
      <w:r>
        <w:t xml:space="preserve"> </w:t>
      </w:r>
      <w:proofErr w:type="spellStart"/>
      <w:r>
        <w:t>wolt</w:t>
      </w:r>
      <w:proofErr w:type="spellEnd"/>
      <w:r>
        <w:t xml:space="preserve"> </w:t>
      </w:r>
      <w:proofErr w:type="spellStart"/>
      <w:r>
        <w:t>dz</w:t>
      </w:r>
      <w:proofErr w:type="spellEnd"/>
      <w:r>
        <w:t xml:space="preserve"> die </w:t>
      </w:r>
      <w:proofErr w:type="spellStart"/>
      <w:r>
        <w:t>priester</w:t>
      </w:r>
      <w:proofErr w:type="spellEnd"/>
      <w:r>
        <w:t xml:space="preserve"> </w:t>
      </w:r>
      <w:proofErr w:type="spellStart"/>
      <w:r>
        <w:t>unn</w:t>
      </w:r>
      <w:proofErr w:type="spellEnd"/>
      <w:r>
        <w:t xml:space="preserve"> der gemein man / durch </w:t>
      </w:r>
      <w:proofErr w:type="spellStart"/>
      <w:r>
        <w:t>eusserlichen</w:t>
      </w:r>
      <w:proofErr w:type="spellEnd"/>
      <w:r>
        <w:t xml:space="preserve"> schmuck (den ihn </w:t>
      </w:r>
      <w:proofErr w:type="spellStart"/>
      <w:r>
        <w:t>gott</w:t>
      </w:r>
      <w:proofErr w:type="spellEnd"/>
      <w:r>
        <w:t xml:space="preserve"> anhing) verstehen mochten / wie die </w:t>
      </w:r>
      <w:proofErr w:type="spellStart"/>
      <w:r>
        <w:t>priester</w:t>
      </w:r>
      <w:proofErr w:type="spellEnd"/>
      <w:r>
        <w:t xml:space="preserve"> </w:t>
      </w:r>
      <w:proofErr w:type="spellStart"/>
      <w:r>
        <w:t>inwendigk</w:t>
      </w:r>
      <w:proofErr w:type="spellEnd"/>
      <w:r>
        <w:t xml:space="preserve"> im </w:t>
      </w:r>
      <w:proofErr w:type="spellStart"/>
      <w:r>
        <w:t>geyst</w:t>
      </w:r>
      <w:proofErr w:type="spellEnd"/>
      <w:r>
        <w:t xml:space="preserve"> sollen </w:t>
      </w:r>
      <w:proofErr w:type="spellStart"/>
      <w:r>
        <w:t>geschmuckt</w:t>
      </w:r>
      <w:proofErr w:type="spellEnd"/>
      <w:r>
        <w:t xml:space="preserve"> seyn / welche Gott </w:t>
      </w:r>
      <w:proofErr w:type="spellStart"/>
      <w:r>
        <w:t>erwelet</w:t>
      </w:r>
      <w:proofErr w:type="spellEnd"/>
      <w:r>
        <w:t xml:space="preserve"> hat. Als / wie gerecht / </w:t>
      </w:r>
      <w:proofErr w:type="spellStart"/>
      <w:r>
        <w:t>warhafftig</w:t>
      </w:r>
      <w:proofErr w:type="spellEnd"/>
      <w:r>
        <w:t xml:space="preserve"> / weiß </w:t>
      </w:r>
      <w:proofErr w:type="spellStart"/>
      <w:r>
        <w:t>unnd</w:t>
      </w:r>
      <w:proofErr w:type="spellEnd"/>
      <w:r>
        <w:t xml:space="preserve"> </w:t>
      </w:r>
      <w:proofErr w:type="spellStart"/>
      <w:r>
        <w:t>fridsam</w:t>
      </w:r>
      <w:proofErr w:type="spellEnd"/>
      <w:r>
        <w:t xml:space="preserve"> die </w:t>
      </w:r>
      <w:proofErr w:type="spellStart"/>
      <w:r>
        <w:t>priester</w:t>
      </w:r>
      <w:proofErr w:type="spellEnd"/>
      <w:r>
        <w:t xml:space="preserve"> sein </w:t>
      </w:r>
      <w:proofErr w:type="spellStart"/>
      <w:r>
        <w:t>muessen</w:t>
      </w:r>
      <w:proofErr w:type="spellEnd"/>
      <w:r>
        <w:t xml:space="preserve">. Man </w:t>
      </w:r>
      <w:proofErr w:type="spellStart"/>
      <w:r>
        <w:t>findt</w:t>
      </w:r>
      <w:proofErr w:type="spellEnd"/>
      <w:r>
        <w:t xml:space="preserve"> aber </w:t>
      </w:r>
      <w:proofErr w:type="spellStart"/>
      <w:r>
        <w:t>unther</w:t>
      </w:r>
      <w:proofErr w:type="spellEnd"/>
      <w:r>
        <w:t xml:space="preserve"> den </w:t>
      </w:r>
      <w:proofErr w:type="spellStart"/>
      <w:r>
        <w:t>gesetzischen</w:t>
      </w:r>
      <w:proofErr w:type="spellEnd"/>
      <w:r>
        <w:t xml:space="preserve"> </w:t>
      </w:r>
      <w:proofErr w:type="spellStart"/>
      <w:r>
        <w:t>priestern</w:t>
      </w:r>
      <w:proofErr w:type="spellEnd"/>
      <w:r>
        <w:t xml:space="preserve"> </w:t>
      </w:r>
      <w:proofErr w:type="spellStart"/>
      <w:r>
        <w:t>mangell</w:t>
      </w:r>
      <w:proofErr w:type="spellEnd"/>
      <w:r>
        <w:t xml:space="preserve"> und </w:t>
      </w:r>
      <w:proofErr w:type="spellStart"/>
      <w:r>
        <w:t>vehll</w:t>
      </w:r>
      <w:proofErr w:type="spellEnd"/>
      <w:r>
        <w:t xml:space="preserve"> aller </w:t>
      </w:r>
      <w:proofErr w:type="spellStart"/>
      <w:r>
        <w:t>ertzelten</w:t>
      </w:r>
      <w:proofErr w:type="spellEnd"/>
      <w:r>
        <w:t xml:space="preserve"> </w:t>
      </w:r>
      <w:proofErr w:type="spellStart"/>
      <w:r>
        <w:t>tugenden</w:t>
      </w:r>
      <w:proofErr w:type="spellEnd"/>
      <w:r>
        <w:t xml:space="preserve"> oder </w:t>
      </w:r>
      <w:proofErr w:type="spellStart"/>
      <w:r>
        <w:t>schmuckung</w:t>
      </w:r>
      <w:proofErr w:type="spellEnd"/>
      <w:r>
        <w:t xml:space="preserve"> / </w:t>
      </w:r>
      <w:proofErr w:type="spellStart"/>
      <w:r>
        <w:t>auff</w:t>
      </w:r>
      <w:proofErr w:type="spellEnd"/>
      <w:r>
        <w:t xml:space="preserve"> das man </w:t>
      </w:r>
      <w:proofErr w:type="spellStart"/>
      <w:r>
        <w:t>spuer</w:t>
      </w:r>
      <w:proofErr w:type="spellEnd"/>
      <w:r>
        <w:t xml:space="preserve"> / das das </w:t>
      </w:r>
      <w:proofErr w:type="spellStart"/>
      <w:r>
        <w:t>gesetz</w:t>
      </w:r>
      <w:proofErr w:type="spellEnd"/>
      <w:r>
        <w:t xml:space="preserve"> </w:t>
      </w:r>
      <w:proofErr w:type="spellStart"/>
      <w:r>
        <w:t>nit</w:t>
      </w:r>
      <w:proofErr w:type="spellEnd"/>
      <w:r>
        <w:t xml:space="preserve"> </w:t>
      </w:r>
      <w:proofErr w:type="spellStart"/>
      <w:r>
        <w:t>frum</w:t>
      </w:r>
      <w:proofErr w:type="spellEnd"/>
      <w:r>
        <w:t xml:space="preserve"> und </w:t>
      </w:r>
      <w:proofErr w:type="spellStart"/>
      <w:r>
        <w:t>rechtfertigk</w:t>
      </w:r>
      <w:proofErr w:type="spellEnd"/>
      <w:r>
        <w:t xml:space="preserve"> macht. </w:t>
      </w:r>
    </w:p>
    <w:p w14:paraId="3C0B9A25" w14:textId="77777777" w:rsidR="00593B51" w:rsidRDefault="00593B51" w:rsidP="00593B51">
      <w:pPr>
        <w:pStyle w:val="StandardWeb"/>
      </w:pPr>
      <w:r>
        <w:t xml:space="preserve">Wir aber haben </w:t>
      </w:r>
      <w:proofErr w:type="spellStart"/>
      <w:r>
        <w:t>disen</w:t>
      </w:r>
      <w:proofErr w:type="spellEnd"/>
      <w:r>
        <w:t xml:space="preserve"> </w:t>
      </w:r>
      <w:proofErr w:type="spellStart"/>
      <w:r>
        <w:t>schluß</w:t>
      </w:r>
      <w:proofErr w:type="spellEnd"/>
      <w:r>
        <w:t xml:space="preserve">. Das die </w:t>
      </w:r>
      <w:proofErr w:type="spellStart"/>
      <w:r>
        <w:t>gesetzische</w:t>
      </w:r>
      <w:proofErr w:type="spellEnd"/>
      <w:r>
        <w:t xml:space="preserve"> </w:t>
      </w:r>
      <w:proofErr w:type="spellStart"/>
      <w:r>
        <w:t>priester</w:t>
      </w:r>
      <w:proofErr w:type="spellEnd"/>
      <w:r>
        <w:t xml:space="preserve"> / von </w:t>
      </w:r>
      <w:proofErr w:type="spellStart"/>
      <w:r>
        <w:t>ymant</w:t>
      </w:r>
      <w:proofErr w:type="spellEnd"/>
      <w:r>
        <w:t xml:space="preserve"> </w:t>
      </w:r>
      <w:proofErr w:type="spellStart"/>
      <w:r>
        <w:t>erwelet</w:t>
      </w:r>
      <w:proofErr w:type="spellEnd"/>
      <w:r>
        <w:t xml:space="preserve"> und eingehn </w:t>
      </w:r>
      <w:proofErr w:type="spellStart"/>
      <w:r>
        <w:t>muessen</w:t>
      </w:r>
      <w:proofErr w:type="spellEnd"/>
      <w:r>
        <w:t xml:space="preserve"> / als </w:t>
      </w:r>
      <w:proofErr w:type="spellStart"/>
      <w:r>
        <w:t>auß</w:t>
      </w:r>
      <w:proofErr w:type="spellEnd"/>
      <w:r>
        <w:t xml:space="preserve"> </w:t>
      </w:r>
      <w:proofErr w:type="spellStart"/>
      <w:r>
        <w:t>gottis</w:t>
      </w:r>
      <w:proofErr w:type="spellEnd"/>
      <w:r>
        <w:t xml:space="preserve"> </w:t>
      </w:r>
      <w:proofErr w:type="spellStart"/>
      <w:r>
        <w:t>befehll</w:t>
      </w:r>
      <w:proofErr w:type="spellEnd"/>
      <w:r>
        <w:t xml:space="preserve"> / als Levi </w:t>
      </w:r>
      <w:proofErr w:type="spellStart"/>
      <w:r>
        <w:t>unn</w:t>
      </w:r>
      <w:proofErr w:type="spellEnd"/>
      <w:r>
        <w:t xml:space="preserve"> sein </w:t>
      </w:r>
      <w:proofErr w:type="spellStart"/>
      <w:r>
        <w:t>hauff</w:t>
      </w:r>
      <w:proofErr w:type="spellEnd"/>
      <w:r>
        <w:t xml:space="preserve"> / oder von </w:t>
      </w:r>
      <w:proofErr w:type="spellStart"/>
      <w:r>
        <w:t>menschen</w:t>
      </w:r>
      <w:proofErr w:type="spellEnd"/>
      <w:r>
        <w:t xml:space="preserve"> / als andere / und keiner </w:t>
      </w:r>
      <w:proofErr w:type="spellStart"/>
      <w:r>
        <w:t>auß</w:t>
      </w:r>
      <w:proofErr w:type="spellEnd"/>
      <w:r>
        <w:t xml:space="preserve"> </w:t>
      </w:r>
      <w:proofErr w:type="spellStart"/>
      <w:r>
        <w:t>eygnem</w:t>
      </w:r>
      <w:proofErr w:type="spellEnd"/>
      <w:r>
        <w:t xml:space="preserve"> </w:t>
      </w:r>
      <w:proofErr w:type="spellStart"/>
      <w:r>
        <w:t>furnemen</w:t>
      </w:r>
      <w:proofErr w:type="spellEnd"/>
      <w:r>
        <w:t xml:space="preserve"> </w:t>
      </w:r>
      <w:proofErr w:type="spellStart"/>
      <w:r>
        <w:t>auffstehn</w:t>
      </w:r>
      <w:proofErr w:type="spellEnd"/>
      <w:r>
        <w:t xml:space="preserve"> soll. Wie </w:t>
      </w:r>
      <w:proofErr w:type="spellStart"/>
      <w:r>
        <w:t>wol</w:t>
      </w:r>
      <w:proofErr w:type="spellEnd"/>
      <w:r>
        <w:t xml:space="preserve"> </w:t>
      </w:r>
      <w:proofErr w:type="spellStart"/>
      <w:r>
        <w:t>ir</w:t>
      </w:r>
      <w:proofErr w:type="spellEnd"/>
      <w:r>
        <w:t xml:space="preserve"> </w:t>
      </w:r>
      <w:proofErr w:type="spellStart"/>
      <w:r>
        <w:t>eusserliche</w:t>
      </w:r>
      <w:proofErr w:type="spellEnd"/>
      <w:r>
        <w:t xml:space="preserve"> </w:t>
      </w:r>
      <w:proofErr w:type="spellStart"/>
      <w:r>
        <w:t>fodderung</w:t>
      </w:r>
      <w:proofErr w:type="spellEnd"/>
      <w:r>
        <w:t xml:space="preserve"> </w:t>
      </w:r>
      <w:proofErr w:type="spellStart"/>
      <w:r>
        <w:t>ferlich</w:t>
      </w:r>
      <w:proofErr w:type="spellEnd"/>
      <w:r>
        <w:t xml:space="preserve"> und ungewiß ist. </w:t>
      </w:r>
    </w:p>
    <w:p w14:paraId="24255BDA" w14:textId="77777777" w:rsidR="00593B51" w:rsidRDefault="00593B51" w:rsidP="00593B51">
      <w:pPr>
        <w:pStyle w:val="StandardWeb"/>
      </w:pPr>
      <w:r>
        <w:t xml:space="preserve">Die / </w:t>
      </w:r>
      <w:proofErr w:type="spellStart"/>
      <w:r>
        <w:t>uber</w:t>
      </w:r>
      <w:proofErr w:type="spellEnd"/>
      <w:r>
        <w:t xml:space="preserve"> das </w:t>
      </w:r>
      <w:proofErr w:type="spellStart"/>
      <w:r>
        <w:t>gesetz</w:t>
      </w:r>
      <w:proofErr w:type="spellEnd"/>
      <w:r>
        <w:t xml:space="preserve"> </w:t>
      </w:r>
      <w:proofErr w:type="spellStart"/>
      <w:r>
        <w:t>seindt</w:t>
      </w:r>
      <w:proofErr w:type="spellEnd"/>
      <w:r>
        <w:t xml:space="preserve"> </w:t>
      </w:r>
      <w:proofErr w:type="spellStart"/>
      <w:r>
        <w:t>priester</w:t>
      </w:r>
      <w:proofErr w:type="spellEnd"/>
      <w:r>
        <w:t xml:space="preserve"> gesetzt / die gehn inwendig in den </w:t>
      </w:r>
      <w:proofErr w:type="spellStart"/>
      <w:r>
        <w:t>tugenden</w:t>
      </w:r>
      <w:proofErr w:type="spellEnd"/>
      <w:r>
        <w:t xml:space="preserve"> her / welche die </w:t>
      </w:r>
      <w:proofErr w:type="spellStart"/>
      <w:r>
        <w:t>gesetzische</w:t>
      </w:r>
      <w:proofErr w:type="spellEnd"/>
      <w:r>
        <w:t xml:space="preserve"> </w:t>
      </w:r>
      <w:proofErr w:type="spellStart"/>
      <w:r>
        <w:t>priester</w:t>
      </w:r>
      <w:proofErr w:type="spellEnd"/>
      <w:r>
        <w:t xml:space="preserve"> </w:t>
      </w:r>
      <w:proofErr w:type="spellStart"/>
      <w:r>
        <w:t>außwendigk</w:t>
      </w:r>
      <w:proofErr w:type="spellEnd"/>
      <w:r>
        <w:t xml:space="preserve"> </w:t>
      </w:r>
      <w:proofErr w:type="spellStart"/>
      <w:r>
        <w:t>ann</w:t>
      </w:r>
      <w:proofErr w:type="spellEnd"/>
      <w:r>
        <w:t xml:space="preserve"> </w:t>
      </w:r>
      <w:proofErr w:type="spellStart"/>
      <w:r>
        <w:t>kleidern</w:t>
      </w:r>
      <w:proofErr w:type="spellEnd"/>
      <w:r>
        <w:t xml:space="preserve"> / durch </w:t>
      </w:r>
      <w:proofErr w:type="spellStart"/>
      <w:r>
        <w:t>figurliche</w:t>
      </w:r>
      <w:proofErr w:type="spellEnd"/>
      <w:r>
        <w:t xml:space="preserve"> </w:t>
      </w:r>
      <w:proofErr w:type="spellStart"/>
      <w:r>
        <w:t>zeychen</w:t>
      </w:r>
      <w:proofErr w:type="spellEnd"/>
      <w:r>
        <w:t xml:space="preserve"> tragen. Sie werden auch / </w:t>
      </w:r>
      <w:proofErr w:type="spellStart"/>
      <w:r>
        <w:t>nit</w:t>
      </w:r>
      <w:proofErr w:type="spellEnd"/>
      <w:r>
        <w:t xml:space="preserve"> von </w:t>
      </w:r>
      <w:proofErr w:type="spellStart"/>
      <w:r>
        <w:t>fleysch</w:t>
      </w:r>
      <w:proofErr w:type="spellEnd"/>
      <w:r>
        <w:t xml:space="preserve"> </w:t>
      </w:r>
      <w:proofErr w:type="spellStart"/>
      <w:r>
        <w:t>unn</w:t>
      </w:r>
      <w:proofErr w:type="spellEnd"/>
      <w:r>
        <w:t xml:space="preserve"> </w:t>
      </w:r>
      <w:proofErr w:type="spellStart"/>
      <w:r>
        <w:t>bluth</w:t>
      </w:r>
      <w:proofErr w:type="spellEnd"/>
      <w:r>
        <w:t xml:space="preserve"> / sondern von oben </w:t>
      </w:r>
      <w:proofErr w:type="spellStart"/>
      <w:r>
        <w:t>raber</w:t>
      </w:r>
      <w:proofErr w:type="spellEnd"/>
      <w:r>
        <w:t xml:space="preserve"> </w:t>
      </w:r>
      <w:proofErr w:type="spellStart"/>
      <w:r>
        <w:t>auß</w:t>
      </w:r>
      <w:proofErr w:type="spellEnd"/>
      <w:r>
        <w:t xml:space="preserve"> </w:t>
      </w:r>
      <w:proofErr w:type="spellStart"/>
      <w:r>
        <w:t>gott</w:t>
      </w:r>
      <w:proofErr w:type="spellEnd"/>
      <w:r>
        <w:t xml:space="preserve"> / in </w:t>
      </w:r>
      <w:proofErr w:type="spellStart"/>
      <w:r>
        <w:t>goetlicher</w:t>
      </w:r>
      <w:proofErr w:type="spellEnd"/>
      <w:r>
        <w:t xml:space="preserve"> </w:t>
      </w:r>
      <w:proofErr w:type="spellStart"/>
      <w:r>
        <w:t>warheyt</w:t>
      </w:r>
      <w:proofErr w:type="spellEnd"/>
      <w:r>
        <w:t xml:space="preserve"> / </w:t>
      </w:r>
      <w:proofErr w:type="spellStart"/>
      <w:r>
        <w:t>gerechtigkeit</w:t>
      </w:r>
      <w:proofErr w:type="spellEnd"/>
      <w:r>
        <w:t xml:space="preserve"> und </w:t>
      </w:r>
      <w:proofErr w:type="spellStart"/>
      <w:r>
        <w:t>frid</w:t>
      </w:r>
      <w:proofErr w:type="spellEnd"/>
      <w:r>
        <w:t xml:space="preserve"> </w:t>
      </w:r>
      <w:proofErr w:type="spellStart"/>
      <w:r>
        <w:t>geporn</w:t>
      </w:r>
      <w:proofErr w:type="spellEnd"/>
      <w:r>
        <w:t xml:space="preserve"> / und haben ein recht </w:t>
      </w:r>
      <w:proofErr w:type="spellStart"/>
      <w:r>
        <w:t>goetlich</w:t>
      </w:r>
      <w:proofErr w:type="spellEnd"/>
      <w:r>
        <w:t xml:space="preserve"> </w:t>
      </w:r>
      <w:proofErr w:type="spellStart"/>
      <w:r>
        <w:t>weßen</w:t>
      </w:r>
      <w:proofErr w:type="spellEnd"/>
      <w:r>
        <w:t xml:space="preserve"> </w:t>
      </w:r>
      <w:proofErr w:type="spellStart"/>
      <w:r>
        <w:t>unn</w:t>
      </w:r>
      <w:proofErr w:type="spellEnd"/>
      <w:r>
        <w:t xml:space="preserve"> leben / denn sie sein inwendig von </w:t>
      </w:r>
      <w:proofErr w:type="spellStart"/>
      <w:r>
        <w:t>got</w:t>
      </w:r>
      <w:proofErr w:type="spellEnd"/>
      <w:r>
        <w:t xml:space="preserve"> </w:t>
      </w:r>
      <w:proofErr w:type="spellStart"/>
      <w:r>
        <w:t>beruffen</w:t>
      </w:r>
      <w:proofErr w:type="spellEnd"/>
      <w:r>
        <w:t xml:space="preserve"> / </w:t>
      </w:r>
      <w:proofErr w:type="spellStart"/>
      <w:r>
        <w:t>unn</w:t>
      </w:r>
      <w:proofErr w:type="spellEnd"/>
      <w:r>
        <w:t xml:space="preserve"> </w:t>
      </w:r>
      <w:proofErr w:type="spellStart"/>
      <w:r>
        <w:t>auff</w:t>
      </w:r>
      <w:proofErr w:type="spellEnd"/>
      <w:r>
        <w:t xml:space="preserve"> erweckt / nicht von </w:t>
      </w:r>
      <w:proofErr w:type="spellStart"/>
      <w:r>
        <w:t>menschen</w:t>
      </w:r>
      <w:proofErr w:type="spellEnd"/>
      <w:r>
        <w:t xml:space="preserve">. Solche achten nicht / wie sie </w:t>
      </w:r>
      <w:proofErr w:type="spellStart"/>
      <w:r>
        <w:t>eusserlich</w:t>
      </w:r>
      <w:proofErr w:type="spellEnd"/>
      <w:r>
        <w:t xml:space="preserve"> </w:t>
      </w:r>
      <w:proofErr w:type="spellStart"/>
      <w:r>
        <w:t>geschmuckt</w:t>
      </w:r>
      <w:proofErr w:type="spellEnd"/>
      <w:r>
        <w:t xml:space="preserve"> / </w:t>
      </w:r>
      <w:proofErr w:type="spellStart"/>
      <w:r>
        <w:t>sonder</w:t>
      </w:r>
      <w:proofErr w:type="spellEnd"/>
      <w:r>
        <w:t xml:space="preserve"> wie </w:t>
      </w:r>
      <w:proofErr w:type="spellStart"/>
      <w:r>
        <w:t>ir</w:t>
      </w:r>
      <w:proofErr w:type="spellEnd"/>
      <w:r>
        <w:t xml:space="preserve"> </w:t>
      </w:r>
      <w:proofErr w:type="spellStart"/>
      <w:r>
        <w:t>geyst</w:t>
      </w:r>
      <w:proofErr w:type="spellEnd"/>
      <w:r>
        <w:t xml:space="preserve"> </w:t>
      </w:r>
      <w:proofErr w:type="spellStart"/>
      <w:r>
        <w:t>unn</w:t>
      </w:r>
      <w:proofErr w:type="spellEnd"/>
      <w:r>
        <w:t xml:space="preserve"> </w:t>
      </w:r>
      <w:proofErr w:type="spellStart"/>
      <w:r>
        <w:t>inwendigkeit</w:t>
      </w:r>
      <w:proofErr w:type="spellEnd"/>
      <w:r>
        <w:t xml:space="preserve"> </w:t>
      </w:r>
      <w:proofErr w:type="spellStart"/>
      <w:r>
        <w:t>fur</w:t>
      </w:r>
      <w:proofErr w:type="spellEnd"/>
      <w:r>
        <w:t xml:space="preserve"> </w:t>
      </w:r>
      <w:proofErr w:type="spellStart"/>
      <w:r>
        <w:t>got</w:t>
      </w:r>
      <w:proofErr w:type="spellEnd"/>
      <w:r>
        <w:t xml:space="preserve"> </w:t>
      </w:r>
      <w:proofErr w:type="spellStart"/>
      <w:r>
        <w:t>gezirt</w:t>
      </w:r>
      <w:proofErr w:type="spellEnd"/>
      <w:r>
        <w:t xml:space="preserve"> sey. </w:t>
      </w:r>
      <w:proofErr w:type="spellStart"/>
      <w:r>
        <w:t>Auff</w:t>
      </w:r>
      <w:proofErr w:type="spellEnd"/>
      <w:r>
        <w:t xml:space="preserve"> das sie </w:t>
      </w:r>
      <w:proofErr w:type="spellStart"/>
      <w:r>
        <w:t>got</w:t>
      </w:r>
      <w:proofErr w:type="spellEnd"/>
      <w:r>
        <w:t xml:space="preserve"> </w:t>
      </w:r>
      <w:proofErr w:type="spellStart"/>
      <w:r>
        <w:t>unn</w:t>
      </w:r>
      <w:proofErr w:type="spellEnd"/>
      <w:r>
        <w:t xml:space="preserve"> </w:t>
      </w:r>
      <w:proofErr w:type="spellStart"/>
      <w:r>
        <w:t>nit</w:t>
      </w:r>
      <w:proofErr w:type="spellEnd"/>
      <w:r>
        <w:t xml:space="preserve"> den </w:t>
      </w:r>
      <w:proofErr w:type="spellStart"/>
      <w:r>
        <w:t>menschen</w:t>
      </w:r>
      <w:proofErr w:type="spellEnd"/>
      <w:r>
        <w:t xml:space="preserve"> gefallen. Ich nenne diese </w:t>
      </w:r>
      <w:proofErr w:type="spellStart"/>
      <w:r>
        <w:t>priester</w:t>
      </w:r>
      <w:proofErr w:type="spellEnd"/>
      <w:r>
        <w:t xml:space="preserve"> / </w:t>
      </w:r>
      <w:proofErr w:type="spellStart"/>
      <w:r>
        <w:t>priester</w:t>
      </w:r>
      <w:proofErr w:type="spellEnd"/>
      <w:r>
        <w:t xml:space="preserve"> </w:t>
      </w:r>
      <w:proofErr w:type="spellStart"/>
      <w:r>
        <w:t>uber</w:t>
      </w:r>
      <w:proofErr w:type="spellEnd"/>
      <w:r>
        <w:t xml:space="preserve"> </w:t>
      </w:r>
      <w:proofErr w:type="spellStart"/>
      <w:r>
        <w:t>dz</w:t>
      </w:r>
      <w:proofErr w:type="spellEnd"/>
      <w:r>
        <w:t xml:space="preserve"> </w:t>
      </w:r>
      <w:proofErr w:type="spellStart"/>
      <w:r>
        <w:t>gesetz</w:t>
      </w:r>
      <w:proofErr w:type="spellEnd"/>
      <w:r>
        <w:t xml:space="preserve"> / </w:t>
      </w:r>
      <w:proofErr w:type="spellStart"/>
      <w:r>
        <w:t>unn</w:t>
      </w:r>
      <w:proofErr w:type="spellEnd"/>
      <w:r>
        <w:t xml:space="preserve"> </w:t>
      </w:r>
      <w:proofErr w:type="spellStart"/>
      <w:r>
        <w:t>nit</w:t>
      </w:r>
      <w:proofErr w:type="spellEnd"/>
      <w:r>
        <w:t xml:space="preserve"> </w:t>
      </w:r>
      <w:proofErr w:type="spellStart"/>
      <w:r>
        <w:t>drund</w:t>
      </w:r>
      <w:proofErr w:type="spellEnd"/>
      <w:r>
        <w:t xml:space="preserve">’ / nach </w:t>
      </w:r>
      <w:proofErr w:type="spellStart"/>
      <w:r>
        <w:t>schrifftlicher</w:t>
      </w:r>
      <w:proofErr w:type="spellEnd"/>
      <w:r>
        <w:t xml:space="preserve"> </w:t>
      </w:r>
      <w:proofErr w:type="spellStart"/>
      <w:r>
        <w:t>aussag</w:t>
      </w:r>
      <w:proofErr w:type="spellEnd"/>
      <w:r>
        <w:t xml:space="preserve"> des </w:t>
      </w:r>
      <w:proofErr w:type="spellStart"/>
      <w:r>
        <w:t>gesetzes</w:t>
      </w:r>
      <w:proofErr w:type="spellEnd"/>
      <w:r>
        <w:t xml:space="preserve">. Derhalben / </w:t>
      </w:r>
      <w:proofErr w:type="spellStart"/>
      <w:r>
        <w:t>dz</w:t>
      </w:r>
      <w:proofErr w:type="spellEnd"/>
      <w:r>
        <w:t xml:space="preserve"> </w:t>
      </w:r>
      <w:proofErr w:type="spellStart"/>
      <w:r>
        <w:t>gesetz</w:t>
      </w:r>
      <w:proofErr w:type="spellEnd"/>
      <w:r>
        <w:t xml:space="preserve"> (nach dem </w:t>
      </w:r>
      <w:proofErr w:type="spellStart"/>
      <w:r>
        <w:t>buchstaben</w:t>
      </w:r>
      <w:proofErr w:type="spellEnd"/>
      <w:r>
        <w:t xml:space="preserve"> welcher </w:t>
      </w:r>
      <w:proofErr w:type="spellStart"/>
      <w:r>
        <w:t>gantz</w:t>
      </w:r>
      <w:proofErr w:type="spellEnd"/>
      <w:r>
        <w:t xml:space="preserve"> </w:t>
      </w:r>
      <w:proofErr w:type="spellStart"/>
      <w:r>
        <w:t>gesetzisch</w:t>
      </w:r>
      <w:proofErr w:type="spellEnd"/>
      <w:r>
        <w:t xml:space="preserve"> ist) von </w:t>
      </w:r>
      <w:proofErr w:type="spellStart"/>
      <w:r>
        <w:t>eusserlichem</w:t>
      </w:r>
      <w:proofErr w:type="spellEnd"/>
      <w:r>
        <w:t xml:space="preserve"> schmuck / so </w:t>
      </w:r>
      <w:proofErr w:type="spellStart"/>
      <w:r>
        <w:t>vil</w:t>
      </w:r>
      <w:proofErr w:type="spellEnd"/>
      <w:r>
        <w:t xml:space="preserve"> fest </w:t>
      </w:r>
      <w:proofErr w:type="spellStart"/>
      <w:r>
        <w:t>unn</w:t>
      </w:r>
      <w:proofErr w:type="spellEnd"/>
      <w:r>
        <w:t xml:space="preserve"> </w:t>
      </w:r>
      <w:proofErr w:type="spellStart"/>
      <w:r>
        <w:t>wort</w:t>
      </w:r>
      <w:proofErr w:type="spellEnd"/>
      <w:r>
        <w:t xml:space="preserve"> macht / als wer das </w:t>
      </w:r>
      <w:proofErr w:type="spellStart"/>
      <w:r>
        <w:t>gantz</w:t>
      </w:r>
      <w:proofErr w:type="spellEnd"/>
      <w:r>
        <w:t xml:space="preserve"> </w:t>
      </w:r>
      <w:proofErr w:type="spellStart"/>
      <w:r>
        <w:t>priesterthumb</w:t>
      </w:r>
      <w:proofErr w:type="spellEnd"/>
      <w:r>
        <w:t xml:space="preserve"> an </w:t>
      </w:r>
      <w:proofErr w:type="spellStart"/>
      <w:r>
        <w:t>eusserlichen</w:t>
      </w:r>
      <w:proofErr w:type="spellEnd"/>
      <w:r>
        <w:t xml:space="preserve"> dingen gelegen. </w:t>
      </w:r>
    </w:p>
    <w:p w14:paraId="48418EF0" w14:textId="77777777" w:rsidR="00593B51" w:rsidRDefault="00593B51" w:rsidP="00593B51">
      <w:pPr>
        <w:pStyle w:val="StandardWeb"/>
      </w:pPr>
      <w:proofErr w:type="spellStart"/>
      <w:r>
        <w:rPr>
          <w:rStyle w:val="Fett"/>
          <w:rFonts w:eastAsiaTheme="majorEastAsia"/>
        </w:rPr>
        <w:t>Zweyerley</w:t>
      </w:r>
      <w:proofErr w:type="spellEnd"/>
      <w:r>
        <w:rPr>
          <w:rStyle w:val="Fett"/>
          <w:rFonts w:eastAsiaTheme="majorEastAsia"/>
        </w:rPr>
        <w:t xml:space="preserve"> </w:t>
      </w:r>
      <w:proofErr w:type="spellStart"/>
      <w:r>
        <w:rPr>
          <w:rStyle w:val="Fett"/>
          <w:rFonts w:eastAsiaTheme="majorEastAsia"/>
        </w:rPr>
        <w:t>salbung</w:t>
      </w:r>
      <w:proofErr w:type="spellEnd"/>
      <w:r>
        <w:rPr>
          <w:rStyle w:val="Fett"/>
          <w:rFonts w:eastAsiaTheme="majorEastAsia"/>
        </w:rPr>
        <w:t>.</w:t>
      </w:r>
      <w:r>
        <w:t xml:space="preserve"> </w:t>
      </w:r>
    </w:p>
    <w:p w14:paraId="161577BD" w14:textId="77777777" w:rsidR="00593B51" w:rsidRDefault="00593B51" w:rsidP="00593B51">
      <w:pPr>
        <w:pStyle w:val="StandardWeb"/>
      </w:pPr>
      <w:r>
        <w:t xml:space="preserve">Die </w:t>
      </w:r>
      <w:proofErr w:type="spellStart"/>
      <w:r>
        <w:t>gesetzische</w:t>
      </w:r>
      <w:proofErr w:type="spellEnd"/>
      <w:r>
        <w:t xml:space="preserve"> </w:t>
      </w:r>
      <w:proofErr w:type="spellStart"/>
      <w:r>
        <w:t>Prister</w:t>
      </w:r>
      <w:proofErr w:type="spellEnd"/>
      <w:r>
        <w:t xml:space="preserve"> / </w:t>
      </w:r>
      <w:proofErr w:type="spellStart"/>
      <w:r>
        <w:t>seindt</w:t>
      </w:r>
      <w:proofErr w:type="spellEnd"/>
      <w:r>
        <w:t xml:space="preserve"> </w:t>
      </w:r>
      <w:proofErr w:type="spellStart"/>
      <w:r>
        <w:t>eusserlich</w:t>
      </w:r>
      <w:proofErr w:type="spellEnd"/>
      <w:r>
        <w:t xml:space="preserve"> gesalbt / durch ein salb / die den gesalbten / wider </w:t>
      </w:r>
      <w:proofErr w:type="spellStart"/>
      <w:r>
        <w:t>leret</w:t>
      </w:r>
      <w:proofErr w:type="spellEnd"/>
      <w:r>
        <w:t xml:space="preserve"> / noch besser machen </w:t>
      </w:r>
      <w:proofErr w:type="spellStart"/>
      <w:r>
        <w:t>kan</w:t>
      </w:r>
      <w:proofErr w:type="spellEnd"/>
      <w:r>
        <w:t xml:space="preserve">. Sie ist aber ein </w:t>
      </w:r>
      <w:proofErr w:type="spellStart"/>
      <w:r>
        <w:t>figur</w:t>
      </w:r>
      <w:proofErr w:type="spellEnd"/>
      <w:r>
        <w:t xml:space="preserve"> / der rechten salben. </w:t>
      </w:r>
      <w:proofErr w:type="spellStart"/>
      <w:r>
        <w:t>Drumb</w:t>
      </w:r>
      <w:proofErr w:type="spellEnd"/>
      <w:r>
        <w:t xml:space="preserve"> duldet sie </w:t>
      </w:r>
      <w:proofErr w:type="spellStart"/>
      <w:r>
        <w:t>got</w:t>
      </w:r>
      <w:proofErr w:type="spellEnd"/>
      <w:r>
        <w:t xml:space="preserve">. Aber platten </w:t>
      </w:r>
      <w:proofErr w:type="spellStart"/>
      <w:r>
        <w:t>unnd</w:t>
      </w:r>
      <w:proofErr w:type="spellEnd"/>
      <w:r>
        <w:t xml:space="preserve"> papistisch </w:t>
      </w:r>
      <w:proofErr w:type="spellStart"/>
      <w:r>
        <w:t>schmer</w:t>
      </w:r>
      <w:proofErr w:type="spellEnd"/>
      <w:r>
        <w:t xml:space="preserve"> / </w:t>
      </w:r>
      <w:proofErr w:type="spellStart"/>
      <w:r>
        <w:t>seindt</w:t>
      </w:r>
      <w:proofErr w:type="spellEnd"/>
      <w:r>
        <w:t xml:space="preserve"> wider </w:t>
      </w:r>
      <w:proofErr w:type="spellStart"/>
      <w:r>
        <w:t>figurn</w:t>
      </w:r>
      <w:proofErr w:type="spellEnd"/>
      <w:r>
        <w:t xml:space="preserve"> der gaben </w:t>
      </w:r>
      <w:proofErr w:type="spellStart"/>
      <w:r>
        <w:t>gottis</w:t>
      </w:r>
      <w:proofErr w:type="spellEnd"/>
      <w:r>
        <w:t xml:space="preserve"> / noch zu etwas nutz / dann zu </w:t>
      </w:r>
      <w:proofErr w:type="spellStart"/>
      <w:r>
        <w:t>torheyt</w:t>
      </w:r>
      <w:proofErr w:type="spellEnd"/>
      <w:r>
        <w:t xml:space="preserve"> und betrug. </w:t>
      </w:r>
      <w:proofErr w:type="spellStart"/>
      <w:r>
        <w:t>Drumb</w:t>
      </w:r>
      <w:proofErr w:type="spellEnd"/>
      <w:r>
        <w:t xml:space="preserve"> hat </w:t>
      </w:r>
      <w:proofErr w:type="spellStart"/>
      <w:r>
        <w:t>got</w:t>
      </w:r>
      <w:proofErr w:type="spellEnd"/>
      <w:r>
        <w:t xml:space="preserve"> platten und </w:t>
      </w:r>
      <w:proofErr w:type="spellStart"/>
      <w:r>
        <w:t>saw</w:t>
      </w:r>
      <w:proofErr w:type="spellEnd"/>
      <w:r>
        <w:t xml:space="preserve"> </w:t>
      </w:r>
      <w:proofErr w:type="spellStart"/>
      <w:r>
        <w:t>schmer</w:t>
      </w:r>
      <w:proofErr w:type="spellEnd"/>
      <w:r>
        <w:t xml:space="preserve"> </w:t>
      </w:r>
      <w:proofErr w:type="spellStart"/>
      <w:r>
        <w:t>verbotten</w:t>
      </w:r>
      <w:proofErr w:type="spellEnd"/>
      <w:r>
        <w:t xml:space="preserve"> und alle </w:t>
      </w:r>
      <w:proofErr w:type="spellStart"/>
      <w:r>
        <w:t>heydnische</w:t>
      </w:r>
      <w:proofErr w:type="spellEnd"/>
      <w:r>
        <w:t xml:space="preserve"> </w:t>
      </w:r>
      <w:proofErr w:type="spellStart"/>
      <w:r>
        <w:t>sitten</w:t>
      </w:r>
      <w:proofErr w:type="spellEnd"/>
      <w:r>
        <w:t xml:space="preserve"> </w:t>
      </w:r>
      <w:proofErr w:type="spellStart"/>
      <w:r>
        <w:t>unnd</w:t>
      </w:r>
      <w:proofErr w:type="spellEnd"/>
      <w:r>
        <w:t xml:space="preserve"> geberden </w:t>
      </w:r>
      <w:proofErr w:type="spellStart"/>
      <w:r>
        <w:t>verstossen</w:t>
      </w:r>
      <w:proofErr w:type="spellEnd"/>
      <w:r>
        <w:t xml:space="preserve">. </w:t>
      </w:r>
    </w:p>
    <w:p w14:paraId="509F4C60" w14:textId="77777777" w:rsidR="00593B51" w:rsidRDefault="00593B51" w:rsidP="00593B51">
      <w:pPr>
        <w:pStyle w:val="StandardWeb"/>
      </w:pPr>
      <w:r>
        <w:t xml:space="preserve">Die </w:t>
      </w:r>
      <w:proofErr w:type="spellStart"/>
      <w:r>
        <w:t>ubergesetzische</w:t>
      </w:r>
      <w:proofErr w:type="spellEnd"/>
      <w:r>
        <w:t xml:space="preserve"> </w:t>
      </w:r>
      <w:proofErr w:type="spellStart"/>
      <w:r>
        <w:t>priester</w:t>
      </w:r>
      <w:proofErr w:type="spellEnd"/>
      <w:r>
        <w:t xml:space="preserve"> hat </w:t>
      </w:r>
      <w:proofErr w:type="spellStart"/>
      <w:r>
        <w:t>Got</w:t>
      </w:r>
      <w:proofErr w:type="spellEnd"/>
      <w:r>
        <w:t xml:space="preserve"> in </w:t>
      </w:r>
      <w:proofErr w:type="spellStart"/>
      <w:r>
        <w:t>yrer</w:t>
      </w:r>
      <w:proofErr w:type="spellEnd"/>
      <w:r>
        <w:t xml:space="preserve"> </w:t>
      </w:r>
      <w:proofErr w:type="spellStart"/>
      <w:r>
        <w:t>inwendigkeit</w:t>
      </w:r>
      <w:proofErr w:type="spellEnd"/>
      <w:r>
        <w:t xml:space="preserve"> gesalbt / mit </w:t>
      </w:r>
      <w:proofErr w:type="spellStart"/>
      <w:r>
        <w:t>eyner</w:t>
      </w:r>
      <w:proofErr w:type="spellEnd"/>
      <w:r>
        <w:t xml:space="preserve"> </w:t>
      </w:r>
      <w:proofErr w:type="spellStart"/>
      <w:r>
        <w:t>kunstperligen</w:t>
      </w:r>
      <w:proofErr w:type="spellEnd"/>
      <w:r>
        <w:t xml:space="preserve"> salben / die </w:t>
      </w:r>
      <w:proofErr w:type="spellStart"/>
      <w:r>
        <w:t>klugk</w:t>
      </w:r>
      <w:proofErr w:type="spellEnd"/>
      <w:r>
        <w:t xml:space="preserve"> / </w:t>
      </w:r>
      <w:proofErr w:type="spellStart"/>
      <w:r>
        <w:t>weyß</w:t>
      </w:r>
      <w:proofErr w:type="spellEnd"/>
      <w:r>
        <w:t xml:space="preserve"> / gerecht / </w:t>
      </w:r>
      <w:proofErr w:type="spellStart"/>
      <w:r>
        <w:t>warhafftigk</w:t>
      </w:r>
      <w:proofErr w:type="spellEnd"/>
      <w:r>
        <w:t xml:space="preserve"> / </w:t>
      </w:r>
      <w:proofErr w:type="spellStart"/>
      <w:r>
        <w:t>unnd</w:t>
      </w:r>
      <w:proofErr w:type="spellEnd"/>
      <w:r>
        <w:t xml:space="preserve"> </w:t>
      </w:r>
      <w:proofErr w:type="spellStart"/>
      <w:r>
        <w:t>heylig</w:t>
      </w:r>
      <w:proofErr w:type="spellEnd"/>
      <w:r>
        <w:t xml:space="preserve"> macht / </w:t>
      </w:r>
      <w:proofErr w:type="spellStart"/>
      <w:r>
        <w:t>unnd</w:t>
      </w:r>
      <w:proofErr w:type="spellEnd"/>
      <w:r>
        <w:t xml:space="preserve"> </w:t>
      </w:r>
      <w:proofErr w:type="spellStart"/>
      <w:r>
        <w:t>leret</w:t>
      </w:r>
      <w:proofErr w:type="spellEnd"/>
      <w:r>
        <w:t xml:space="preserve"> den gesalbten / alles / des er ernstlich </w:t>
      </w:r>
      <w:proofErr w:type="spellStart"/>
      <w:r>
        <w:t>begert</w:t>
      </w:r>
      <w:proofErr w:type="spellEnd"/>
      <w:r>
        <w:t xml:space="preserve"> / </w:t>
      </w:r>
      <w:proofErr w:type="spellStart"/>
      <w:r>
        <w:t>unnd</w:t>
      </w:r>
      <w:proofErr w:type="spellEnd"/>
      <w:r>
        <w:t xml:space="preserve"> des er zu </w:t>
      </w:r>
      <w:proofErr w:type="spellStart"/>
      <w:r>
        <w:t>besserung</w:t>
      </w:r>
      <w:proofErr w:type="spellEnd"/>
      <w:r>
        <w:t xml:space="preserve"> des </w:t>
      </w:r>
      <w:proofErr w:type="spellStart"/>
      <w:r>
        <w:t>nechsten</w:t>
      </w:r>
      <w:proofErr w:type="spellEnd"/>
      <w:r>
        <w:t xml:space="preserve"> </w:t>
      </w:r>
      <w:proofErr w:type="spellStart"/>
      <w:r>
        <w:t>bedarff</w:t>
      </w:r>
      <w:proofErr w:type="spellEnd"/>
      <w:r>
        <w:t xml:space="preserve"> / </w:t>
      </w:r>
      <w:proofErr w:type="spellStart"/>
      <w:r>
        <w:t>unnd</w:t>
      </w:r>
      <w:proofErr w:type="spellEnd"/>
      <w:r>
        <w:t xml:space="preserve"> im ist </w:t>
      </w:r>
      <w:proofErr w:type="spellStart"/>
      <w:r>
        <w:t>nit</w:t>
      </w:r>
      <w:proofErr w:type="spellEnd"/>
      <w:r>
        <w:t xml:space="preserve"> not / das </w:t>
      </w:r>
      <w:proofErr w:type="spellStart"/>
      <w:r>
        <w:t>yhn</w:t>
      </w:r>
      <w:proofErr w:type="spellEnd"/>
      <w:r>
        <w:t xml:space="preserve"> </w:t>
      </w:r>
      <w:proofErr w:type="spellStart"/>
      <w:r>
        <w:t>eyner</w:t>
      </w:r>
      <w:proofErr w:type="spellEnd"/>
      <w:r>
        <w:t xml:space="preserve"> </w:t>
      </w:r>
      <w:proofErr w:type="spellStart"/>
      <w:r>
        <w:t>leren</w:t>
      </w:r>
      <w:proofErr w:type="spellEnd"/>
      <w:r>
        <w:t xml:space="preserve"> thu / als I. Joan. 2. steht. Und da bey </w:t>
      </w:r>
      <w:proofErr w:type="spellStart"/>
      <w:r>
        <w:t>sihe</w:t>
      </w:r>
      <w:proofErr w:type="spellEnd"/>
      <w:r>
        <w:t xml:space="preserve"> / das ein rechter </w:t>
      </w:r>
      <w:proofErr w:type="spellStart"/>
      <w:r>
        <w:t>priester</w:t>
      </w:r>
      <w:proofErr w:type="spellEnd"/>
      <w:r>
        <w:t xml:space="preserve"> ein </w:t>
      </w:r>
      <w:proofErr w:type="spellStart"/>
      <w:r>
        <w:t>hoche</w:t>
      </w:r>
      <w:proofErr w:type="spellEnd"/>
      <w:r>
        <w:t xml:space="preserve"> </w:t>
      </w:r>
      <w:proofErr w:type="spellStart"/>
      <w:r>
        <w:t>creatur</w:t>
      </w:r>
      <w:proofErr w:type="spellEnd"/>
      <w:r>
        <w:t xml:space="preserve"> ist / als das </w:t>
      </w:r>
      <w:proofErr w:type="spellStart"/>
      <w:r>
        <w:t>gantze</w:t>
      </w:r>
      <w:proofErr w:type="spellEnd"/>
      <w:r>
        <w:t xml:space="preserve"> </w:t>
      </w:r>
      <w:proofErr w:type="spellStart"/>
      <w:r>
        <w:t>volck</w:t>
      </w:r>
      <w:proofErr w:type="spellEnd"/>
      <w:r>
        <w:t xml:space="preserve"> </w:t>
      </w:r>
      <w:proofErr w:type="spellStart"/>
      <w:r>
        <w:t>gottis</w:t>
      </w:r>
      <w:proofErr w:type="spellEnd"/>
      <w:r>
        <w:t xml:space="preserve"> / hoch und priesterlich ist. </w:t>
      </w:r>
    </w:p>
    <w:p w14:paraId="0A41D9FE" w14:textId="77777777" w:rsidR="00593B51" w:rsidRDefault="00593B51" w:rsidP="00593B51">
      <w:pPr>
        <w:pStyle w:val="StandardWeb"/>
      </w:pPr>
      <w:r>
        <w:rPr>
          <w:rStyle w:val="Fett"/>
          <w:rFonts w:eastAsiaTheme="majorEastAsia"/>
        </w:rPr>
        <w:t xml:space="preserve">Was </w:t>
      </w:r>
      <w:proofErr w:type="spellStart"/>
      <w:r>
        <w:rPr>
          <w:rStyle w:val="Fett"/>
          <w:rFonts w:eastAsiaTheme="majorEastAsia"/>
        </w:rPr>
        <w:t>opffer</w:t>
      </w:r>
      <w:proofErr w:type="spellEnd"/>
      <w:r>
        <w:rPr>
          <w:rStyle w:val="Fett"/>
          <w:rFonts w:eastAsiaTheme="majorEastAsia"/>
        </w:rPr>
        <w:t>.</w:t>
      </w:r>
      <w:r>
        <w:t xml:space="preserve"> </w:t>
      </w:r>
    </w:p>
    <w:p w14:paraId="1B5493F5" w14:textId="77777777" w:rsidR="00593B51" w:rsidRDefault="00593B51" w:rsidP="00593B51">
      <w:pPr>
        <w:pStyle w:val="StandardWeb"/>
      </w:pPr>
      <w:proofErr w:type="spellStart"/>
      <w:r>
        <w:t>Opffer</w:t>
      </w:r>
      <w:proofErr w:type="spellEnd"/>
      <w:r>
        <w:t xml:space="preserve"> ist ein </w:t>
      </w:r>
      <w:proofErr w:type="spellStart"/>
      <w:r>
        <w:t>gabe</w:t>
      </w:r>
      <w:proofErr w:type="spellEnd"/>
      <w:r>
        <w:t xml:space="preserve"> / welche ein </w:t>
      </w:r>
      <w:proofErr w:type="spellStart"/>
      <w:r>
        <w:t>mensch</w:t>
      </w:r>
      <w:proofErr w:type="spellEnd"/>
      <w:r>
        <w:t xml:space="preserve"> zu dem </w:t>
      </w:r>
      <w:proofErr w:type="spellStart"/>
      <w:r>
        <w:t>priester</w:t>
      </w:r>
      <w:proofErr w:type="spellEnd"/>
      <w:r>
        <w:t xml:space="preserve"> </w:t>
      </w:r>
      <w:proofErr w:type="spellStart"/>
      <w:r>
        <w:t>tregt</w:t>
      </w:r>
      <w:proofErr w:type="spellEnd"/>
      <w:r>
        <w:t xml:space="preserve"> / das ers </w:t>
      </w:r>
      <w:proofErr w:type="spellStart"/>
      <w:r>
        <w:t>gott</w:t>
      </w:r>
      <w:proofErr w:type="spellEnd"/>
      <w:r>
        <w:t xml:space="preserve"> </w:t>
      </w:r>
      <w:proofErr w:type="spellStart"/>
      <w:r>
        <w:t>fur</w:t>
      </w:r>
      <w:proofErr w:type="spellEnd"/>
      <w:r>
        <w:t xml:space="preserve"> </w:t>
      </w:r>
      <w:proofErr w:type="spellStart"/>
      <w:r>
        <w:t>seyne</w:t>
      </w:r>
      <w:proofErr w:type="spellEnd"/>
      <w:r>
        <w:t xml:space="preserve"> </w:t>
      </w:r>
      <w:proofErr w:type="spellStart"/>
      <w:r>
        <w:t>sunde</w:t>
      </w:r>
      <w:proofErr w:type="spellEnd"/>
      <w:r>
        <w:t xml:space="preserve"> </w:t>
      </w:r>
      <w:proofErr w:type="spellStart"/>
      <w:r>
        <w:t>opffert</w:t>
      </w:r>
      <w:proofErr w:type="spellEnd"/>
      <w:r>
        <w:t xml:space="preserve"> / und </w:t>
      </w:r>
      <w:proofErr w:type="spellStart"/>
      <w:r>
        <w:t>versune</w:t>
      </w:r>
      <w:proofErr w:type="spellEnd"/>
      <w:r>
        <w:t xml:space="preserve"> </w:t>
      </w:r>
      <w:proofErr w:type="spellStart"/>
      <w:r>
        <w:t>yhn</w:t>
      </w:r>
      <w:proofErr w:type="spellEnd"/>
      <w:r>
        <w:t xml:space="preserve">. Oder </w:t>
      </w:r>
      <w:proofErr w:type="spellStart"/>
      <w:r>
        <w:t>opffer</w:t>
      </w:r>
      <w:proofErr w:type="spellEnd"/>
      <w:r>
        <w:t xml:space="preserve"> ist das ein </w:t>
      </w:r>
      <w:proofErr w:type="spellStart"/>
      <w:r>
        <w:t>priester</w:t>
      </w:r>
      <w:proofErr w:type="spellEnd"/>
      <w:r>
        <w:t xml:space="preserve"> selber </w:t>
      </w:r>
      <w:proofErr w:type="spellStart"/>
      <w:r>
        <w:t>nympt</w:t>
      </w:r>
      <w:proofErr w:type="spellEnd"/>
      <w:r>
        <w:t xml:space="preserve"> / </w:t>
      </w:r>
      <w:proofErr w:type="spellStart"/>
      <w:r>
        <w:t>unn</w:t>
      </w:r>
      <w:proofErr w:type="spellEnd"/>
      <w:r>
        <w:t xml:space="preserve"> an </w:t>
      </w:r>
      <w:proofErr w:type="spellStart"/>
      <w:r>
        <w:t>gottis</w:t>
      </w:r>
      <w:proofErr w:type="spellEnd"/>
      <w:r>
        <w:t xml:space="preserve"> </w:t>
      </w:r>
      <w:proofErr w:type="spellStart"/>
      <w:r>
        <w:t>erwelte</w:t>
      </w:r>
      <w:proofErr w:type="spellEnd"/>
      <w:r>
        <w:t xml:space="preserve"> </w:t>
      </w:r>
      <w:proofErr w:type="spellStart"/>
      <w:r>
        <w:t>stadt</w:t>
      </w:r>
      <w:proofErr w:type="spellEnd"/>
      <w:r>
        <w:t xml:space="preserve"> </w:t>
      </w:r>
      <w:proofErr w:type="spellStart"/>
      <w:r>
        <w:t>brengt</w:t>
      </w:r>
      <w:proofErr w:type="spellEnd"/>
      <w:r>
        <w:t xml:space="preserve"> / und </w:t>
      </w:r>
      <w:proofErr w:type="spellStart"/>
      <w:r>
        <w:t>opfferts</w:t>
      </w:r>
      <w:proofErr w:type="spellEnd"/>
      <w:r>
        <w:t xml:space="preserve"> </w:t>
      </w:r>
      <w:proofErr w:type="spellStart"/>
      <w:r>
        <w:t>gott</w:t>
      </w:r>
      <w:proofErr w:type="spellEnd"/>
      <w:r>
        <w:t xml:space="preserve"> vor seine </w:t>
      </w:r>
      <w:proofErr w:type="spellStart"/>
      <w:r>
        <w:t>sunde</w:t>
      </w:r>
      <w:proofErr w:type="spellEnd"/>
      <w:r>
        <w:t xml:space="preserve">. Ich will nicht von allerley </w:t>
      </w:r>
      <w:proofErr w:type="spellStart"/>
      <w:r>
        <w:t>opffere</w:t>
      </w:r>
      <w:proofErr w:type="spellEnd"/>
      <w:r>
        <w:t xml:space="preserve"> reden. Denn der selbigen ist so </w:t>
      </w:r>
      <w:proofErr w:type="spellStart"/>
      <w:r>
        <w:t>vil</w:t>
      </w:r>
      <w:proofErr w:type="spellEnd"/>
      <w:r>
        <w:t xml:space="preserve"> / und haben so mancherley </w:t>
      </w:r>
      <w:proofErr w:type="spellStart"/>
      <w:r>
        <w:t>bedeutnis</w:t>
      </w:r>
      <w:proofErr w:type="spellEnd"/>
      <w:r>
        <w:t xml:space="preserve"> (noch </w:t>
      </w:r>
      <w:proofErr w:type="spellStart"/>
      <w:r>
        <w:t>ygkliches</w:t>
      </w:r>
      <w:proofErr w:type="spellEnd"/>
      <w:r>
        <w:t xml:space="preserve"> sonderlicher </w:t>
      </w:r>
      <w:proofErr w:type="spellStart"/>
      <w:r>
        <w:t>deutung</w:t>
      </w:r>
      <w:proofErr w:type="spellEnd"/>
      <w:r>
        <w:t xml:space="preserve"> zu reden) das </w:t>
      </w:r>
      <w:proofErr w:type="spellStart"/>
      <w:r>
        <w:t>eyner</w:t>
      </w:r>
      <w:proofErr w:type="spellEnd"/>
      <w:r>
        <w:t xml:space="preserve"> ein </w:t>
      </w:r>
      <w:proofErr w:type="spellStart"/>
      <w:r>
        <w:t>eygen</w:t>
      </w:r>
      <w:proofErr w:type="spellEnd"/>
      <w:r>
        <w:t xml:space="preserve"> </w:t>
      </w:r>
      <w:proofErr w:type="spellStart"/>
      <w:r>
        <w:t>buechlein</w:t>
      </w:r>
      <w:proofErr w:type="spellEnd"/>
      <w:r>
        <w:t xml:space="preserve"> </w:t>
      </w:r>
      <w:proofErr w:type="spellStart"/>
      <w:r>
        <w:t>muest</w:t>
      </w:r>
      <w:proofErr w:type="spellEnd"/>
      <w:r>
        <w:t xml:space="preserve"> machen / wenn er von allen </w:t>
      </w:r>
      <w:proofErr w:type="spellStart"/>
      <w:r>
        <w:t>teylen</w:t>
      </w:r>
      <w:proofErr w:type="spellEnd"/>
      <w:r>
        <w:t xml:space="preserve"> der </w:t>
      </w:r>
      <w:proofErr w:type="spellStart"/>
      <w:r>
        <w:t>opffer</w:t>
      </w:r>
      <w:proofErr w:type="spellEnd"/>
      <w:r>
        <w:t xml:space="preserve"> </w:t>
      </w:r>
      <w:proofErr w:type="spellStart"/>
      <w:r>
        <w:t>schreyben</w:t>
      </w:r>
      <w:proofErr w:type="spellEnd"/>
      <w:r>
        <w:t xml:space="preserve"> </w:t>
      </w:r>
      <w:proofErr w:type="spellStart"/>
      <w:r>
        <w:t>wolt</w:t>
      </w:r>
      <w:proofErr w:type="spellEnd"/>
      <w:r>
        <w:t xml:space="preserve">. Denn es </w:t>
      </w:r>
      <w:proofErr w:type="spellStart"/>
      <w:r>
        <w:t>seindt</w:t>
      </w:r>
      <w:proofErr w:type="spellEnd"/>
      <w:r>
        <w:t xml:space="preserve"> </w:t>
      </w:r>
      <w:proofErr w:type="spellStart"/>
      <w:r>
        <w:t>opffer</w:t>
      </w:r>
      <w:proofErr w:type="spellEnd"/>
      <w:r>
        <w:t xml:space="preserve"> / </w:t>
      </w:r>
      <w:proofErr w:type="spellStart"/>
      <w:r>
        <w:t>auß</w:t>
      </w:r>
      <w:proofErr w:type="spellEnd"/>
      <w:r>
        <w:t xml:space="preserve"> </w:t>
      </w:r>
      <w:proofErr w:type="spellStart"/>
      <w:r>
        <w:t>geluebden</w:t>
      </w:r>
      <w:proofErr w:type="spellEnd"/>
      <w:r>
        <w:t xml:space="preserve"> / </w:t>
      </w:r>
      <w:proofErr w:type="spellStart"/>
      <w:r>
        <w:t>unnd</w:t>
      </w:r>
      <w:proofErr w:type="spellEnd"/>
      <w:r>
        <w:t xml:space="preserve"> </w:t>
      </w:r>
      <w:proofErr w:type="spellStart"/>
      <w:r>
        <w:t>freywillige</w:t>
      </w:r>
      <w:proofErr w:type="spellEnd"/>
      <w:r>
        <w:t xml:space="preserve">. Die </w:t>
      </w:r>
      <w:proofErr w:type="spellStart"/>
      <w:r>
        <w:t>freywillige</w:t>
      </w:r>
      <w:proofErr w:type="spellEnd"/>
      <w:r>
        <w:t xml:space="preserve"> </w:t>
      </w:r>
      <w:proofErr w:type="spellStart"/>
      <w:r>
        <w:t>seindt</w:t>
      </w:r>
      <w:proofErr w:type="spellEnd"/>
      <w:r>
        <w:t xml:space="preserve"> mancherley. Es </w:t>
      </w:r>
      <w:proofErr w:type="spellStart"/>
      <w:r>
        <w:t>seindt</w:t>
      </w:r>
      <w:proofErr w:type="spellEnd"/>
      <w:r>
        <w:t xml:space="preserve"> </w:t>
      </w:r>
      <w:proofErr w:type="spellStart"/>
      <w:r>
        <w:t>brandtopffer</w:t>
      </w:r>
      <w:proofErr w:type="spellEnd"/>
      <w:r>
        <w:t xml:space="preserve"> / </w:t>
      </w:r>
      <w:proofErr w:type="spellStart"/>
      <w:r>
        <w:t>todtopffer</w:t>
      </w:r>
      <w:proofErr w:type="spellEnd"/>
      <w:r>
        <w:t xml:space="preserve"> / </w:t>
      </w:r>
      <w:proofErr w:type="spellStart"/>
      <w:r>
        <w:t>speyßopffer</w:t>
      </w:r>
      <w:proofErr w:type="spellEnd"/>
      <w:r>
        <w:t xml:space="preserve"> / </w:t>
      </w:r>
      <w:proofErr w:type="spellStart"/>
      <w:r>
        <w:t>fridopffer</w:t>
      </w:r>
      <w:proofErr w:type="spellEnd"/>
      <w:r>
        <w:t xml:space="preserve"> / erste fruchten / </w:t>
      </w:r>
      <w:proofErr w:type="spellStart"/>
      <w:r>
        <w:t>zehenden</w:t>
      </w:r>
      <w:proofErr w:type="spellEnd"/>
      <w:r>
        <w:t xml:space="preserve"> / </w:t>
      </w:r>
      <w:proofErr w:type="spellStart"/>
      <w:r>
        <w:t>unnd</w:t>
      </w:r>
      <w:proofErr w:type="spellEnd"/>
      <w:r>
        <w:t xml:space="preserve"> der </w:t>
      </w:r>
      <w:proofErr w:type="spellStart"/>
      <w:r>
        <w:t>gleychen</w:t>
      </w:r>
      <w:proofErr w:type="spellEnd"/>
      <w:r>
        <w:t xml:space="preserve">. Ich aber </w:t>
      </w:r>
      <w:proofErr w:type="spellStart"/>
      <w:r>
        <w:t>wil</w:t>
      </w:r>
      <w:proofErr w:type="spellEnd"/>
      <w:r>
        <w:t xml:space="preserve"> </w:t>
      </w:r>
      <w:proofErr w:type="spellStart"/>
      <w:r>
        <w:t>alhye</w:t>
      </w:r>
      <w:proofErr w:type="spellEnd"/>
      <w:r>
        <w:t xml:space="preserve"> von dem </w:t>
      </w:r>
      <w:proofErr w:type="spellStart"/>
      <w:r>
        <w:t>hauptopffer</w:t>
      </w:r>
      <w:proofErr w:type="spellEnd"/>
      <w:r>
        <w:t xml:space="preserve"> reden / dahin sich / </w:t>
      </w:r>
      <w:proofErr w:type="spellStart"/>
      <w:r>
        <w:t>gemeinigklich</w:t>
      </w:r>
      <w:proofErr w:type="spellEnd"/>
      <w:r>
        <w:t xml:space="preserve"> / die </w:t>
      </w:r>
      <w:proofErr w:type="spellStart"/>
      <w:r>
        <w:t>figuren</w:t>
      </w:r>
      <w:proofErr w:type="spellEnd"/>
      <w:r>
        <w:t xml:space="preserve"> </w:t>
      </w:r>
      <w:proofErr w:type="spellStart"/>
      <w:r>
        <w:t>tzihen</w:t>
      </w:r>
      <w:proofErr w:type="spellEnd"/>
      <w:r>
        <w:t xml:space="preserve">. Und sag. </w:t>
      </w:r>
      <w:proofErr w:type="spellStart"/>
      <w:r>
        <w:t>Opffer</w:t>
      </w:r>
      <w:proofErr w:type="spellEnd"/>
      <w:r>
        <w:t xml:space="preserve"> ist ein gab </w:t>
      </w:r>
      <w:proofErr w:type="spellStart"/>
      <w:r>
        <w:t>gottis</w:t>
      </w:r>
      <w:proofErr w:type="spellEnd"/>
      <w:r>
        <w:t xml:space="preserve"> / welche </w:t>
      </w:r>
      <w:proofErr w:type="spellStart"/>
      <w:r>
        <w:t>Got</w:t>
      </w:r>
      <w:proofErr w:type="spellEnd"/>
      <w:r>
        <w:t xml:space="preserve"> erlaubt oder </w:t>
      </w:r>
      <w:proofErr w:type="spellStart"/>
      <w:r>
        <w:t>erlawbt</w:t>
      </w:r>
      <w:proofErr w:type="spellEnd"/>
      <w:r>
        <w:t xml:space="preserve"> hat / </w:t>
      </w:r>
      <w:proofErr w:type="spellStart"/>
      <w:r>
        <w:t>yhm</w:t>
      </w:r>
      <w:proofErr w:type="spellEnd"/>
      <w:r>
        <w:t xml:space="preserve"> </w:t>
      </w:r>
      <w:proofErr w:type="spellStart"/>
      <w:r>
        <w:t>fur</w:t>
      </w:r>
      <w:proofErr w:type="spellEnd"/>
      <w:r>
        <w:t xml:space="preserve"> </w:t>
      </w:r>
      <w:proofErr w:type="spellStart"/>
      <w:r>
        <w:t>sunde</w:t>
      </w:r>
      <w:proofErr w:type="spellEnd"/>
      <w:r>
        <w:t xml:space="preserve"> </w:t>
      </w:r>
      <w:proofErr w:type="spellStart"/>
      <w:r>
        <w:t>tzu</w:t>
      </w:r>
      <w:proofErr w:type="spellEnd"/>
      <w:r>
        <w:t xml:space="preserve"> </w:t>
      </w:r>
      <w:proofErr w:type="spellStart"/>
      <w:r>
        <w:t>opffern</w:t>
      </w:r>
      <w:proofErr w:type="spellEnd"/>
      <w:r>
        <w:t xml:space="preserve"> / </w:t>
      </w:r>
      <w:proofErr w:type="spellStart"/>
      <w:r>
        <w:t>tzu</w:t>
      </w:r>
      <w:proofErr w:type="spellEnd"/>
      <w:r>
        <w:t xml:space="preserve"> erlangen </w:t>
      </w:r>
      <w:proofErr w:type="spellStart"/>
      <w:r>
        <w:t>frid</w:t>
      </w:r>
      <w:proofErr w:type="spellEnd"/>
      <w:r>
        <w:t xml:space="preserve"> und </w:t>
      </w:r>
      <w:proofErr w:type="spellStart"/>
      <w:r>
        <w:t>versunung</w:t>
      </w:r>
      <w:proofErr w:type="spellEnd"/>
      <w:r>
        <w:t xml:space="preserve"> </w:t>
      </w:r>
      <w:proofErr w:type="spellStart"/>
      <w:r>
        <w:t>kegen</w:t>
      </w:r>
      <w:proofErr w:type="spellEnd"/>
      <w:r>
        <w:t xml:space="preserve"> </w:t>
      </w:r>
      <w:proofErr w:type="spellStart"/>
      <w:r>
        <w:t>Got</w:t>
      </w:r>
      <w:proofErr w:type="spellEnd"/>
      <w:r>
        <w:t xml:space="preserve">. </w:t>
      </w:r>
    </w:p>
    <w:p w14:paraId="16BCD7B4" w14:textId="77777777" w:rsidR="00593B51" w:rsidRDefault="00593B51" w:rsidP="00593B51">
      <w:pPr>
        <w:pStyle w:val="StandardWeb"/>
      </w:pPr>
      <w:proofErr w:type="spellStart"/>
      <w:r>
        <w:rPr>
          <w:rStyle w:val="Fett"/>
          <w:rFonts w:eastAsiaTheme="majorEastAsia"/>
        </w:rPr>
        <w:t>Zweyerley</w:t>
      </w:r>
      <w:proofErr w:type="spellEnd"/>
      <w:r>
        <w:rPr>
          <w:rStyle w:val="Fett"/>
          <w:rFonts w:eastAsiaTheme="majorEastAsia"/>
        </w:rPr>
        <w:t xml:space="preserve"> </w:t>
      </w:r>
      <w:proofErr w:type="spellStart"/>
      <w:r>
        <w:rPr>
          <w:rStyle w:val="Fett"/>
          <w:rFonts w:eastAsiaTheme="majorEastAsia"/>
        </w:rPr>
        <w:t>Opffer</w:t>
      </w:r>
      <w:proofErr w:type="spellEnd"/>
      <w:r>
        <w:rPr>
          <w:rStyle w:val="Fett"/>
          <w:rFonts w:eastAsiaTheme="majorEastAsia"/>
        </w:rPr>
        <w:t>.</w:t>
      </w:r>
      <w:r>
        <w:t xml:space="preserve"> </w:t>
      </w:r>
    </w:p>
    <w:p w14:paraId="65ABC29F" w14:textId="77777777" w:rsidR="00593B51" w:rsidRDefault="00593B51" w:rsidP="00593B51">
      <w:pPr>
        <w:pStyle w:val="StandardWeb"/>
      </w:pPr>
      <w:r>
        <w:t xml:space="preserve">Alle </w:t>
      </w:r>
      <w:proofErr w:type="spellStart"/>
      <w:r>
        <w:t>opffer</w:t>
      </w:r>
      <w:proofErr w:type="spellEnd"/>
      <w:r>
        <w:t xml:space="preserve"> / des alten Testaments </w:t>
      </w:r>
      <w:proofErr w:type="spellStart"/>
      <w:r>
        <w:t>seindt</w:t>
      </w:r>
      <w:proofErr w:type="spellEnd"/>
      <w:r>
        <w:t xml:space="preserve"> / den </w:t>
      </w:r>
      <w:proofErr w:type="spellStart"/>
      <w:r>
        <w:t>meysten</w:t>
      </w:r>
      <w:proofErr w:type="spellEnd"/>
      <w:r>
        <w:t xml:space="preserve"> </w:t>
      </w:r>
      <w:proofErr w:type="spellStart"/>
      <w:r>
        <w:t>teyl</w:t>
      </w:r>
      <w:proofErr w:type="spellEnd"/>
      <w:r>
        <w:t xml:space="preserve"> / </w:t>
      </w:r>
      <w:proofErr w:type="spellStart"/>
      <w:r>
        <w:t>auß</w:t>
      </w:r>
      <w:proofErr w:type="spellEnd"/>
      <w:r>
        <w:t xml:space="preserve"> den </w:t>
      </w:r>
      <w:proofErr w:type="spellStart"/>
      <w:r>
        <w:t>unvernunfftigen</w:t>
      </w:r>
      <w:proofErr w:type="spellEnd"/>
      <w:r>
        <w:t xml:space="preserve"> </w:t>
      </w:r>
      <w:proofErr w:type="spellStart"/>
      <w:r>
        <w:t>tyren</w:t>
      </w:r>
      <w:proofErr w:type="spellEnd"/>
      <w:r>
        <w:t xml:space="preserve"> gewest / die ein </w:t>
      </w:r>
      <w:proofErr w:type="spellStart"/>
      <w:r>
        <w:t>sunder</w:t>
      </w:r>
      <w:proofErr w:type="spellEnd"/>
      <w:r>
        <w:t xml:space="preserve"> </w:t>
      </w:r>
      <w:proofErr w:type="spellStart"/>
      <w:r>
        <w:t>nam</w:t>
      </w:r>
      <w:proofErr w:type="spellEnd"/>
      <w:r>
        <w:t xml:space="preserve"> / und trug sie zu dem </w:t>
      </w:r>
      <w:proofErr w:type="spellStart"/>
      <w:r>
        <w:t>priester</w:t>
      </w:r>
      <w:proofErr w:type="spellEnd"/>
      <w:r>
        <w:t xml:space="preserve"> / das sie der </w:t>
      </w:r>
      <w:proofErr w:type="spellStart"/>
      <w:r>
        <w:t>priester</w:t>
      </w:r>
      <w:proofErr w:type="spellEnd"/>
      <w:r>
        <w:t xml:space="preserve"> </w:t>
      </w:r>
      <w:proofErr w:type="spellStart"/>
      <w:r>
        <w:t>gott</w:t>
      </w:r>
      <w:proofErr w:type="spellEnd"/>
      <w:r>
        <w:t xml:space="preserve"> </w:t>
      </w:r>
      <w:proofErr w:type="spellStart"/>
      <w:r>
        <w:t>opfferte</w:t>
      </w:r>
      <w:proofErr w:type="spellEnd"/>
      <w:r>
        <w:t xml:space="preserve"> / und </w:t>
      </w:r>
      <w:proofErr w:type="spellStart"/>
      <w:r>
        <w:t>vergebung</w:t>
      </w:r>
      <w:proofErr w:type="spellEnd"/>
      <w:r>
        <w:t xml:space="preserve"> der </w:t>
      </w:r>
      <w:proofErr w:type="spellStart"/>
      <w:r>
        <w:t>sunde</w:t>
      </w:r>
      <w:proofErr w:type="spellEnd"/>
      <w:r>
        <w:t xml:space="preserve"> </w:t>
      </w:r>
      <w:proofErr w:type="spellStart"/>
      <w:r>
        <w:t>erwurb</w:t>
      </w:r>
      <w:proofErr w:type="spellEnd"/>
      <w:r>
        <w:t xml:space="preserve">. Do ist zu </w:t>
      </w:r>
      <w:proofErr w:type="spellStart"/>
      <w:r>
        <w:t>mercken</w:t>
      </w:r>
      <w:proofErr w:type="spellEnd"/>
      <w:r>
        <w:t xml:space="preserve"> / das die </w:t>
      </w:r>
      <w:proofErr w:type="spellStart"/>
      <w:r>
        <w:t>geopfferte</w:t>
      </w:r>
      <w:proofErr w:type="spellEnd"/>
      <w:r>
        <w:t xml:space="preserve"> </w:t>
      </w:r>
      <w:proofErr w:type="spellStart"/>
      <w:r>
        <w:t>tyrer</w:t>
      </w:r>
      <w:proofErr w:type="spellEnd"/>
      <w:r>
        <w:t xml:space="preserve"> unschuldig waren / und es </w:t>
      </w:r>
      <w:proofErr w:type="spellStart"/>
      <w:r>
        <w:t>hett</w:t>
      </w:r>
      <w:proofErr w:type="spellEnd"/>
      <w:r>
        <w:t xml:space="preserve"> </w:t>
      </w:r>
      <w:proofErr w:type="spellStart"/>
      <w:r>
        <w:t>ir</w:t>
      </w:r>
      <w:proofErr w:type="spellEnd"/>
      <w:r>
        <w:t xml:space="preserve"> </w:t>
      </w:r>
      <w:proofErr w:type="spellStart"/>
      <w:r>
        <w:t>keynes</w:t>
      </w:r>
      <w:proofErr w:type="spellEnd"/>
      <w:r>
        <w:t xml:space="preserve"> den todt </w:t>
      </w:r>
      <w:proofErr w:type="spellStart"/>
      <w:r>
        <w:t>verwuerckt</w:t>
      </w:r>
      <w:proofErr w:type="spellEnd"/>
      <w:r>
        <w:t xml:space="preserve"> / man </w:t>
      </w:r>
      <w:proofErr w:type="spellStart"/>
      <w:r>
        <w:t>thet</w:t>
      </w:r>
      <w:proofErr w:type="spellEnd"/>
      <w:r>
        <w:t xml:space="preserve"> sie unschuldig ab / das Moses </w:t>
      </w:r>
      <w:proofErr w:type="spellStart"/>
      <w:r>
        <w:t>gebotten</w:t>
      </w:r>
      <w:proofErr w:type="spellEnd"/>
      <w:r>
        <w:t xml:space="preserve"> </w:t>
      </w:r>
      <w:proofErr w:type="spellStart"/>
      <w:r>
        <w:t>hett</w:t>
      </w:r>
      <w:proofErr w:type="spellEnd"/>
      <w:r>
        <w:t xml:space="preserve"> / </w:t>
      </w:r>
      <w:proofErr w:type="spellStart"/>
      <w:r>
        <w:t>unn</w:t>
      </w:r>
      <w:proofErr w:type="spellEnd"/>
      <w:r>
        <w:t xml:space="preserve"> </w:t>
      </w:r>
      <w:proofErr w:type="spellStart"/>
      <w:r>
        <w:t>weyssaget</w:t>
      </w:r>
      <w:proofErr w:type="spellEnd"/>
      <w:r>
        <w:t xml:space="preserve"> von Christo. Das ein unschuldiger </w:t>
      </w:r>
      <w:proofErr w:type="spellStart"/>
      <w:r>
        <w:t>mensch</w:t>
      </w:r>
      <w:proofErr w:type="spellEnd"/>
      <w:r>
        <w:t xml:space="preserve"> kommen / und unsere </w:t>
      </w:r>
      <w:proofErr w:type="spellStart"/>
      <w:r>
        <w:t>sunde</w:t>
      </w:r>
      <w:proofErr w:type="spellEnd"/>
      <w:r>
        <w:t xml:space="preserve"> </w:t>
      </w:r>
      <w:proofErr w:type="spellStart"/>
      <w:r>
        <w:t>auff</w:t>
      </w:r>
      <w:proofErr w:type="spellEnd"/>
      <w:r>
        <w:t xml:space="preserve"> sich laden / und sie mit gehorsam / und </w:t>
      </w:r>
      <w:proofErr w:type="spellStart"/>
      <w:r>
        <w:t>unschuld</w:t>
      </w:r>
      <w:proofErr w:type="spellEnd"/>
      <w:r>
        <w:t xml:space="preserve"> / </w:t>
      </w:r>
      <w:proofErr w:type="spellStart"/>
      <w:r>
        <w:t>fur</w:t>
      </w:r>
      <w:proofErr w:type="spellEnd"/>
      <w:r>
        <w:t xml:space="preserve"> uns </w:t>
      </w:r>
      <w:proofErr w:type="spellStart"/>
      <w:r>
        <w:t>tzalen</w:t>
      </w:r>
      <w:proofErr w:type="spellEnd"/>
      <w:r>
        <w:t xml:space="preserve"> </w:t>
      </w:r>
      <w:proofErr w:type="spellStart"/>
      <w:r>
        <w:t>wurd</w:t>
      </w:r>
      <w:proofErr w:type="spellEnd"/>
      <w:r>
        <w:t xml:space="preserve">. </w:t>
      </w:r>
      <w:proofErr w:type="spellStart"/>
      <w:r>
        <w:t>Unnd</w:t>
      </w:r>
      <w:proofErr w:type="spellEnd"/>
      <w:r>
        <w:t xml:space="preserve"> Moses </w:t>
      </w:r>
      <w:proofErr w:type="spellStart"/>
      <w:r>
        <w:t>wolt</w:t>
      </w:r>
      <w:proofErr w:type="spellEnd"/>
      <w:r>
        <w:t xml:space="preserve"> die Juden der </w:t>
      </w:r>
      <w:proofErr w:type="spellStart"/>
      <w:r>
        <w:t>uberschwengklicher</w:t>
      </w:r>
      <w:proofErr w:type="spellEnd"/>
      <w:r>
        <w:t xml:space="preserve"> liebe Gottis erinnern / </w:t>
      </w:r>
      <w:proofErr w:type="spellStart"/>
      <w:r>
        <w:t>unnd</w:t>
      </w:r>
      <w:proofErr w:type="spellEnd"/>
      <w:r>
        <w:t xml:space="preserve"> sie </w:t>
      </w:r>
      <w:proofErr w:type="spellStart"/>
      <w:r>
        <w:t>verstendigen</w:t>
      </w:r>
      <w:proofErr w:type="spellEnd"/>
      <w:r>
        <w:t xml:space="preserve"> / das die unschuldige </w:t>
      </w:r>
      <w:proofErr w:type="spellStart"/>
      <w:r>
        <w:t>tyrer</w:t>
      </w:r>
      <w:proofErr w:type="spellEnd"/>
      <w:r>
        <w:t xml:space="preserve"> / </w:t>
      </w:r>
      <w:proofErr w:type="spellStart"/>
      <w:r>
        <w:t>umb</w:t>
      </w:r>
      <w:proofErr w:type="spellEnd"/>
      <w:r>
        <w:t xml:space="preserve"> </w:t>
      </w:r>
      <w:proofErr w:type="spellStart"/>
      <w:r>
        <w:t>schuldt</w:t>
      </w:r>
      <w:proofErr w:type="spellEnd"/>
      <w:r>
        <w:t xml:space="preserve"> willen sterben </w:t>
      </w:r>
      <w:proofErr w:type="spellStart"/>
      <w:r>
        <w:t>solten</w:t>
      </w:r>
      <w:proofErr w:type="spellEnd"/>
      <w:r>
        <w:t xml:space="preserve">. Das dann ein gewisse </w:t>
      </w:r>
      <w:proofErr w:type="spellStart"/>
      <w:r>
        <w:t>antzeyg</w:t>
      </w:r>
      <w:proofErr w:type="spellEnd"/>
      <w:r>
        <w:t xml:space="preserve"> was / </w:t>
      </w:r>
      <w:proofErr w:type="spellStart"/>
      <w:r>
        <w:t>goetlicher</w:t>
      </w:r>
      <w:proofErr w:type="spellEnd"/>
      <w:r>
        <w:t xml:space="preserve"> lieb </w:t>
      </w:r>
      <w:proofErr w:type="spellStart"/>
      <w:r>
        <w:t>unn</w:t>
      </w:r>
      <w:proofErr w:type="spellEnd"/>
      <w:r>
        <w:t xml:space="preserve"> </w:t>
      </w:r>
      <w:proofErr w:type="spellStart"/>
      <w:r>
        <w:t>barmhertzigkeyt</w:t>
      </w:r>
      <w:proofErr w:type="spellEnd"/>
      <w:r>
        <w:t xml:space="preserve"> / zu </w:t>
      </w:r>
      <w:proofErr w:type="spellStart"/>
      <w:r>
        <w:t>seynem</w:t>
      </w:r>
      <w:proofErr w:type="spellEnd"/>
      <w:r>
        <w:t xml:space="preserve"> erblichen </w:t>
      </w:r>
      <w:proofErr w:type="spellStart"/>
      <w:r>
        <w:t>volcke</w:t>
      </w:r>
      <w:proofErr w:type="spellEnd"/>
      <w:r>
        <w:t xml:space="preserve">. Und was das die </w:t>
      </w:r>
      <w:proofErr w:type="spellStart"/>
      <w:r>
        <w:t>meinung</w:t>
      </w:r>
      <w:proofErr w:type="spellEnd"/>
      <w:r>
        <w:t xml:space="preserve"> Mosi (welcher </w:t>
      </w:r>
      <w:proofErr w:type="spellStart"/>
      <w:r>
        <w:t>vonn</w:t>
      </w:r>
      <w:proofErr w:type="spellEnd"/>
      <w:r>
        <w:t xml:space="preserve"> Christo </w:t>
      </w:r>
      <w:proofErr w:type="spellStart"/>
      <w:r>
        <w:t>schreyb</w:t>
      </w:r>
      <w:proofErr w:type="spellEnd"/>
      <w:r>
        <w:t xml:space="preserve">) das Gottis </w:t>
      </w:r>
      <w:proofErr w:type="spellStart"/>
      <w:r>
        <w:t>volck</w:t>
      </w:r>
      <w:proofErr w:type="spellEnd"/>
      <w:r>
        <w:t xml:space="preserve"> </w:t>
      </w:r>
      <w:proofErr w:type="spellStart"/>
      <w:r>
        <w:t>auß</w:t>
      </w:r>
      <w:proofErr w:type="spellEnd"/>
      <w:r>
        <w:t xml:space="preserve"> </w:t>
      </w:r>
      <w:proofErr w:type="spellStart"/>
      <w:r>
        <w:t>erkentnis</w:t>
      </w:r>
      <w:proofErr w:type="spellEnd"/>
      <w:r>
        <w:t xml:space="preserve"> solcher </w:t>
      </w:r>
      <w:proofErr w:type="spellStart"/>
      <w:r>
        <w:t>vetterlichen</w:t>
      </w:r>
      <w:proofErr w:type="spellEnd"/>
      <w:r>
        <w:t xml:space="preserve"> lieb / in </w:t>
      </w:r>
      <w:proofErr w:type="spellStart"/>
      <w:r>
        <w:t>eynen</w:t>
      </w:r>
      <w:proofErr w:type="spellEnd"/>
      <w:r>
        <w:t xml:space="preserve"> </w:t>
      </w:r>
      <w:proofErr w:type="spellStart"/>
      <w:r>
        <w:t>hoehern</w:t>
      </w:r>
      <w:proofErr w:type="spellEnd"/>
      <w:r>
        <w:t xml:space="preserve"> </w:t>
      </w:r>
      <w:proofErr w:type="spellStart"/>
      <w:r>
        <w:t>vorstandt</w:t>
      </w:r>
      <w:proofErr w:type="spellEnd"/>
      <w:r>
        <w:t xml:space="preserve"> </w:t>
      </w:r>
      <w:proofErr w:type="spellStart"/>
      <w:r>
        <w:t>kemen</w:t>
      </w:r>
      <w:proofErr w:type="spellEnd"/>
      <w:r>
        <w:t xml:space="preserve"> / und </w:t>
      </w:r>
      <w:proofErr w:type="spellStart"/>
      <w:r>
        <w:t>lerneten</w:t>
      </w:r>
      <w:proofErr w:type="spellEnd"/>
      <w:r>
        <w:t xml:space="preserve"> </w:t>
      </w:r>
      <w:proofErr w:type="spellStart"/>
      <w:r>
        <w:t>eyne</w:t>
      </w:r>
      <w:proofErr w:type="spellEnd"/>
      <w:r>
        <w:t xml:space="preserve"> </w:t>
      </w:r>
      <w:proofErr w:type="spellStart"/>
      <w:r>
        <w:t>grossere</w:t>
      </w:r>
      <w:proofErr w:type="spellEnd"/>
      <w:r>
        <w:t xml:space="preserve"> liebe des </w:t>
      </w:r>
      <w:proofErr w:type="spellStart"/>
      <w:r>
        <w:t>vaters</w:t>
      </w:r>
      <w:proofErr w:type="spellEnd"/>
      <w:r>
        <w:t xml:space="preserve"> </w:t>
      </w:r>
      <w:proofErr w:type="spellStart"/>
      <w:r>
        <w:t>kegen</w:t>
      </w:r>
      <w:proofErr w:type="spellEnd"/>
      <w:r>
        <w:t xml:space="preserve"> der </w:t>
      </w:r>
      <w:proofErr w:type="spellStart"/>
      <w:r>
        <w:t>sundige</w:t>
      </w:r>
      <w:proofErr w:type="spellEnd"/>
      <w:r>
        <w:t xml:space="preserve"> </w:t>
      </w:r>
      <w:proofErr w:type="spellStart"/>
      <w:r>
        <w:t>welt</w:t>
      </w:r>
      <w:proofErr w:type="spellEnd"/>
      <w:r>
        <w:t xml:space="preserve"> verstehn / also das </w:t>
      </w:r>
      <w:proofErr w:type="spellStart"/>
      <w:r>
        <w:t>Got</w:t>
      </w:r>
      <w:proofErr w:type="spellEnd"/>
      <w:r>
        <w:t xml:space="preserve"> </w:t>
      </w:r>
      <w:proofErr w:type="spellStart"/>
      <w:r>
        <w:t>seynes</w:t>
      </w:r>
      <w:proofErr w:type="spellEnd"/>
      <w:r>
        <w:t xml:space="preserve"> </w:t>
      </w:r>
      <w:proofErr w:type="spellStart"/>
      <w:r>
        <w:t>eygen</w:t>
      </w:r>
      <w:proofErr w:type="spellEnd"/>
      <w:r>
        <w:t xml:space="preserve"> </w:t>
      </w:r>
      <w:proofErr w:type="spellStart"/>
      <w:r>
        <w:t>sohnes</w:t>
      </w:r>
      <w:proofErr w:type="spellEnd"/>
      <w:r>
        <w:t xml:space="preserve"> </w:t>
      </w:r>
      <w:proofErr w:type="spellStart"/>
      <w:r>
        <w:t>nit</w:t>
      </w:r>
      <w:proofErr w:type="spellEnd"/>
      <w:r>
        <w:t xml:space="preserve"> </w:t>
      </w:r>
      <w:proofErr w:type="spellStart"/>
      <w:r>
        <w:t>wurd</w:t>
      </w:r>
      <w:proofErr w:type="spellEnd"/>
      <w:r>
        <w:t xml:space="preserve"> verschonen / sondern </w:t>
      </w:r>
      <w:proofErr w:type="spellStart"/>
      <w:r>
        <w:t>yhnen</w:t>
      </w:r>
      <w:proofErr w:type="spellEnd"/>
      <w:r>
        <w:t xml:space="preserve"> senden / mit </w:t>
      </w:r>
      <w:proofErr w:type="spellStart"/>
      <w:r>
        <w:t>unverschultem</w:t>
      </w:r>
      <w:proofErr w:type="spellEnd"/>
      <w:r>
        <w:t xml:space="preserve"> todt unsere </w:t>
      </w:r>
      <w:proofErr w:type="spellStart"/>
      <w:r>
        <w:t>sund</w:t>
      </w:r>
      <w:proofErr w:type="spellEnd"/>
      <w:r>
        <w:t xml:space="preserve"> zu </w:t>
      </w:r>
      <w:proofErr w:type="spellStart"/>
      <w:r>
        <w:t>bezalen</w:t>
      </w:r>
      <w:proofErr w:type="spellEnd"/>
      <w:r>
        <w:t xml:space="preserve"> / das </w:t>
      </w:r>
      <w:proofErr w:type="spellStart"/>
      <w:r>
        <w:t>yhe</w:t>
      </w:r>
      <w:proofErr w:type="spellEnd"/>
      <w:r>
        <w:t xml:space="preserve"> der </w:t>
      </w:r>
      <w:proofErr w:type="spellStart"/>
      <w:r>
        <w:t>namen</w:t>
      </w:r>
      <w:proofErr w:type="spellEnd"/>
      <w:r>
        <w:t xml:space="preserve"> Jesus / mit Christus </w:t>
      </w:r>
      <w:proofErr w:type="spellStart"/>
      <w:r>
        <w:t>priesterthumb</w:t>
      </w:r>
      <w:proofErr w:type="spellEnd"/>
      <w:r>
        <w:t xml:space="preserve"> </w:t>
      </w:r>
      <w:proofErr w:type="spellStart"/>
      <w:r>
        <w:t>unnd</w:t>
      </w:r>
      <w:proofErr w:type="spellEnd"/>
      <w:r>
        <w:t xml:space="preserve"> </w:t>
      </w:r>
      <w:proofErr w:type="spellStart"/>
      <w:r>
        <w:t>opffer</w:t>
      </w:r>
      <w:proofErr w:type="spellEnd"/>
      <w:r>
        <w:t xml:space="preserve"> </w:t>
      </w:r>
      <w:proofErr w:type="spellStart"/>
      <w:r>
        <w:t>gleych</w:t>
      </w:r>
      <w:proofErr w:type="spellEnd"/>
      <w:r>
        <w:t xml:space="preserve"> </w:t>
      </w:r>
      <w:proofErr w:type="spellStart"/>
      <w:r>
        <w:t>stymmet</w:t>
      </w:r>
      <w:proofErr w:type="spellEnd"/>
      <w:r>
        <w:t xml:space="preserve"> / das er sein </w:t>
      </w:r>
      <w:proofErr w:type="spellStart"/>
      <w:r>
        <w:t>volck</w:t>
      </w:r>
      <w:proofErr w:type="spellEnd"/>
      <w:r>
        <w:t xml:space="preserve"> </w:t>
      </w:r>
      <w:proofErr w:type="spellStart"/>
      <w:r>
        <w:t>seligk</w:t>
      </w:r>
      <w:proofErr w:type="spellEnd"/>
      <w:r>
        <w:t xml:space="preserve"> machen </w:t>
      </w:r>
      <w:proofErr w:type="spellStart"/>
      <w:r>
        <w:t>welt</w:t>
      </w:r>
      <w:proofErr w:type="spellEnd"/>
      <w:r>
        <w:t xml:space="preserve"> von </w:t>
      </w:r>
      <w:proofErr w:type="spellStart"/>
      <w:r>
        <w:t>seynen</w:t>
      </w:r>
      <w:proofErr w:type="spellEnd"/>
      <w:r>
        <w:t xml:space="preserve"> </w:t>
      </w:r>
      <w:proofErr w:type="spellStart"/>
      <w:r>
        <w:t>sunden</w:t>
      </w:r>
      <w:proofErr w:type="spellEnd"/>
      <w:r>
        <w:t xml:space="preserve">. Das hab ich </w:t>
      </w:r>
      <w:proofErr w:type="spellStart"/>
      <w:r>
        <w:t>tzufelligklich</w:t>
      </w:r>
      <w:proofErr w:type="spellEnd"/>
      <w:r>
        <w:t xml:space="preserve"> gesagt. </w:t>
      </w:r>
    </w:p>
    <w:p w14:paraId="09562A60" w14:textId="77777777" w:rsidR="00593B51" w:rsidRDefault="00593B51" w:rsidP="00593B51">
      <w:pPr>
        <w:pStyle w:val="StandardWeb"/>
      </w:pPr>
      <w:r>
        <w:t xml:space="preserve">Do mit man lerne / wie Moses von Christo geschrieben hab / das </w:t>
      </w:r>
      <w:proofErr w:type="spellStart"/>
      <w:r>
        <w:t>uberauß</w:t>
      </w:r>
      <w:proofErr w:type="spellEnd"/>
      <w:r>
        <w:t xml:space="preserve"> lustig / </w:t>
      </w:r>
      <w:proofErr w:type="spellStart"/>
      <w:r>
        <w:t>unnd</w:t>
      </w:r>
      <w:proofErr w:type="spellEnd"/>
      <w:r>
        <w:t xml:space="preserve"> auch </w:t>
      </w:r>
      <w:proofErr w:type="spellStart"/>
      <w:r>
        <w:t>vonn</w:t>
      </w:r>
      <w:proofErr w:type="spellEnd"/>
      <w:r>
        <w:t xml:space="preserve"> </w:t>
      </w:r>
      <w:proofErr w:type="spellStart"/>
      <w:r>
        <w:t>noeten</w:t>
      </w:r>
      <w:proofErr w:type="spellEnd"/>
      <w:r>
        <w:t xml:space="preserve"> ist zu wissen. Die </w:t>
      </w:r>
      <w:proofErr w:type="spellStart"/>
      <w:r>
        <w:t>weyl</w:t>
      </w:r>
      <w:proofErr w:type="spellEnd"/>
      <w:r>
        <w:t xml:space="preserve"> Moses von Christo mit worten </w:t>
      </w:r>
      <w:proofErr w:type="spellStart"/>
      <w:r>
        <w:t>unnd</w:t>
      </w:r>
      <w:proofErr w:type="spellEnd"/>
      <w:r>
        <w:t xml:space="preserve"> </w:t>
      </w:r>
      <w:proofErr w:type="spellStart"/>
      <w:r>
        <w:t>geschichten</w:t>
      </w:r>
      <w:proofErr w:type="spellEnd"/>
      <w:r>
        <w:t xml:space="preserve"> / mit </w:t>
      </w:r>
      <w:proofErr w:type="spellStart"/>
      <w:r>
        <w:t>wercken</w:t>
      </w:r>
      <w:proofErr w:type="spellEnd"/>
      <w:r>
        <w:t xml:space="preserve"> </w:t>
      </w:r>
      <w:proofErr w:type="spellStart"/>
      <w:r>
        <w:t>unn</w:t>
      </w:r>
      <w:proofErr w:type="spellEnd"/>
      <w:r>
        <w:t xml:space="preserve"> allerley </w:t>
      </w:r>
      <w:proofErr w:type="spellStart"/>
      <w:r>
        <w:t>theten</w:t>
      </w:r>
      <w:proofErr w:type="spellEnd"/>
      <w:r>
        <w:t xml:space="preserve"> / geschrieben hat. </w:t>
      </w:r>
    </w:p>
    <w:p w14:paraId="49A46BD5" w14:textId="77777777" w:rsidR="00593B51" w:rsidRDefault="00593B51" w:rsidP="00593B51">
      <w:pPr>
        <w:pStyle w:val="StandardWeb"/>
      </w:pPr>
      <w:r>
        <w:t xml:space="preserve">In dem steht dieser </w:t>
      </w:r>
      <w:proofErr w:type="spellStart"/>
      <w:r>
        <w:t>artickel</w:t>
      </w:r>
      <w:proofErr w:type="spellEnd"/>
      <w:r>
        <w:t xml:space="preserve"> / das die </w:t>
      </w:r>
      <w:proofErr w:type="spellStart"/>
      <w:r>
        <w:t>unschultige</w:t>
      </w:r>
      <w:proofErr w:type="spellEnd"/>
      <w:r>
        <w:t xml:space="preserve"> / </w:t>
      </w:r>
      <w:proofErr w:type="spellStart"/>
      <w:r>
        <w:t>unvornunfftige</w:t>
      </w:r>
      <w:proofErr w:type="spellEnd"/>
      <w:r>
        <w:t xml:space="preserve"> </w:t>
      </w:r>
      <w:proofErr w:type="spellStart"/>
      <w:r>
        <w:t>thyer</w:t>
      </w:r>
      <w:proofErr w:type="spellEnd"/>
      <w:r>
        <w:t xml:space="preserve"> / des </w:t>
      </w:r>
      <w:proofErr w:type="spellStart"/>
      <w:r>
        <w:t>altenn</w:t>
      </w:r>
      <w:proofErr w:type="spellEnd"/>
      <w:r>
        <w:t xml:space="preserve"> </w:t>
      </w:r>
      <w:proofErr w:type="spellStart"/>
      <w:r>
        <w:t>testaments</w:t>
      </w:r>
      <w:proofErr w:type="spellEnd"/>
      <w:r>
        <w:t xml:space="preserve"> </w:t>
      </w:r>
      <w:proofErr w:type="spellStart"/>
      <w:r>
        <w:t>unvolkommene</w:t>
      </w:r>
      <w:proofErr w:type="spellEnd"/>
      <w:r>
        <w:t xml:space="preserve"> </w:t>
      </w:r>
      <w:proofErr w:type="spellStart"/>
      <w:r>
        <w:t>opffer</w:t>
      </w:r>
      <w:proofErr w:type="spellEnd"/>
      <w:r>
        <w:t xml:space="preserve"> waren / wie </w:t>
      </w:r>
      <w:proofErr w:type="spellStart"/>
      <w:r>
        <w:t>wol</w:t>
      </w:r>
      <w:proofErr w:type="spellEnd"/>
      <w:r>
        <w:t xml:space="preserve"> sie </w:t>
      </w:r>
      <w:proofErr w:type="spellStart"/>
      <w:r>
        <w:t>unschuldigkt</w:t>
      </w:r>
      <w:proofErr w:type="spellEnd"/>
      <w:r>
        <w:t xml:space="preserve"> waren. Denn sie </w:t>
      </w:r>
      <w:proofErr w:type="spellStart"/>
      <w:r>
        <w:t>verstunden</w:t>
      </w:r>
      <w:proofErr w:type="spellEnd"/>
      <w:r>
        <w:t xml:space="preserve"> </w:t>
      </w:r>
      <w:proofErr w:type="spellStart"/>
      <w:r>
        <w:t>nit</w:t>
      </w:r>
      <w:proofErr w:type="spellEnd"/>
      <w:r>
        <w:t xml:space="preserve"> die </w:t>
      </w:r>
      <w:proofErr w:type="spellStart"/>
      <w:r>
        <w:t>ursachen</w:t>
      </w:r>
      <w:proofErr w:type="spellEnd"/>
      <w:r>
        <w:t xml:space="preserve"> </w:t>
      </w:r>
      <w:proofErr w:type="spellStart"/>
      <w:r>
        <w:t>ires</w:t>
      </w:r>
      <w:proofErr w:type="spellEnd"/>
      <w:r>
        <w:t xml:space="preserve"> unschuldigen </w:t>
      </w:r>
      <w:proofErr w:type="spellStart"/>
      <w:r>
        <w:t>leydens</w:t>
      </w:r>
      <w:proofErr w:type="spellEnd"/>
      <w:r>
        <w:t xml:space="preserve">. </w:t>
      </w:r>
      <w:proofErr w:type="spellStart"/>
      <w:r>
        <w:t>Merckten</w:t>
      </w:r>
      <w:proofErr w:type="spellEnd"/>
      <w:r>
        <w:t xml:space="preserve"> auch </w:t>
      </w:r>
      <w:proofErr w:type="spellStart"/>
      <w:r>
        <w:t>nit</w:t>
      </w:r>
      <w:proofErr w:type="spellEnd"/>
      <w:r>
        <w:t xml:space="preserve"> / was der will Gottis war. Waren auch wider gerecht noch gehorsam / </w:t>
      </w:r>
      <w:proofErr w:type="spellStart"/>
      <w:r>
        <w:t>dieweyl</w:t>
      </w:r>
      <w:proofErr w:type="spellEnd"/>
      <w:r>
        <w:t xml:space="preserve"> Gottis </w:t>
      </w:r>
      <w:proofErr w:type="spellStart"/>
      <w:r>
        <w:t>gerechtigkeit</w:t>
      </w:r>
      <w:proofErr w:type="spellEnd"/>
      <w:r>
        <w:t xml:space="preserve"> </w:t>
      </w:r>
      <w:proofErr w:type="spellStart"/>
      <w:r>
        <w:t>unnd</w:t>
      </w:r>
      <w:proofErr w:type="spellEnd"/>
      <w:r>
        <w:t xml:space="preserve"> rechter gehorsam / ein </w:t>
      </w:r>
      <w:proofErr w:type="spellStart"/>
      <w:r>
        <w:t>gehoer</w:t>
      </w:r>
      <w:proofErr w:type="spellEnd"/>
      <w:r>
        <w:t xml:space="preserve"> </w:t>
      </w:r>
      <w:proofErr w:type="spellStart"/>
      <w:r>
        <w:t>goetlicher</w:t>
      </w:r>
      <w:proofErr w:type="spellEnd"/>
      <w:r>
        <w:t xml:space="preserve"> </w:t>
      </w:r>
      <w:proofErr w:type="spellStart"/>
      <w:r>
        <w:t>stym</w:t>
      </w:r>
      <w:proofErr w:type="spellEnd"/>
      <w:r>
        <w:t xml:space="preserve"> zuvor haben / </w:t>
      </w:r>
      <w:proofErr w:type="spellStart"/>
      <w:r>
        <w:t>darnoch</w:t>
      </w:r>
      <w:proofErr w:type="spellEnd"/>
      <w:r>
        <w:t xml:space="preserve"> </w:t>
      </w:r>
      <w:proofErr w:type="spellStart"/>
      <w:r>
        <w:t>volgt</w:t>
      </w:r>
      <w:proofErr w:type="spellEnd"/>
      <w:r>
        <w:t xml:space="preserve"> gehorsam und </w:t>
      </w:r>
      <w:proofErr w:type="spellStart"/>
      <w:r>
        <w:t>gerechtigkeyt</w:t>
      </w:r>
      <w:proofErr w:type="spellEnd"/>
      <w:r>
        <w:t xml:space="preserve"> dem </w:t>
      </w:r>
      <w:proofErr w:type="spellStart"/>
      <w:r>
        <w:t>vorstandt</w:t>
      </w:r>
      <w:proofErr w:type="spellEnd"/>
      <w:r>
        <w:t xml:space="preserve"> </w:t>
      </w:r>
      <w:proofErr w:type="spellStart"/>
      <w:r>
        <w:t>unn</w:t>
      </w:r>
      <w:proofErr w:type="spellEnd"/>
      <w:r>
        <w:t xml:space="preserve"> </w:t>
      </w:r>
      <w:proofErr w:type="spellStart"/>
      <w:r>
        <w:t>goetlicher</w:t>
      </w:r>
      <w:proofErr w:type="spellEnd"/>
      <w:r>
        <w:t xml:space="preserve"> </w:t>
      </w:r>
      <w:proofErr w:type="spellStart"/>
      <w:r>
        <w:t>weyßheit</w:t>
      </w:r>
      <w:proofErr w:type="spellEnd"/>
      <w:r>
        <w:t xml:space="preserve">. Als Christus allenthalben hat </w:t>
      </w:r>
      <w:proofErr w:type="spellStart"/>
      <w:r>
        <w:t>angetzeygt</w:t>
      </w:r>
      <w:proofErr w:type="spellEnd"/>
      <w:r>
        <w:t xml:space="preserve">. </w:t>
      </w:r>
      <w:proofErr w:type="spellStart"/>
      <w:r>
        <w:t>Auß</w:t>
      </w:r>
      <w:proofErr w:type="spellEnd"/>
      <w:r>
        <w:t xml:space="preserve"> dem </w:t>
      </w:r>
      <w:proofErr w:type="spellStart"/>
      <w:r>
        <w:t>volget</w:t>
      </w:r>
      <w:proofErr w:type="spellEnd"/>
      <w:r>
        <w:t xml:space="preserve"> / das die selbige </w:t>
      </w:r>
      <w:proofErr w:type="spellStart"/>
      <w:r>
        <w:t>thier</w:t>
      </w:r>
      <w:proofErr w:type="spellEnd"/>
      <w:r>
        <w:t xml:space="preserve"> / </w:t>
      </w:r>
      <w:proofErr w:type="spellStart"/>
      <w:r>
        <w:t>keyn</w:t>
      </w:r>
      <w:proofErr w:type="spellEnd"/>
      <w:r>
        <w:t xml:space="preserve"> </w:t>
      </w:r>
      <w:proofErr w:type="spellStart"/>
      <w:r>
        <w:t>gerechtigkeyt</w:t>
      </w:r>
      <w:proofErr w:type="spellEnd"/>
      <w:r>
        <w:t xml:space="preserve"> geben </w:t>
      </w:r>
      <w:proofErr w:type="spellStart"/>
      <w:r>
        <w:t>konten</w:t>
      </w:r>
      <w:proofErr w:type="spellEnd"/>
      <w:r>
        <w:t xml:space="preserve">. Das ist eins. Das ander / sie </w:t>
      </w:r>
      <w:proofErr w:type="spellStart"/>
      <w:r>
        <w:t>seindt</w:t>
      </w:r>
      <w:proofErr w:type="spellEnd"/>
      <w:r>
        <w:t xml:space="preserve"> auch </w:t>
      </w:r>
      <w:proofErr w:type="spellStart"/>
      <w:r>
        <w:t>unvolkommen</w:t>
      </w:r>
      <w:proofErr w:type="spellEnd"/>
      <w:r>
        <w:t xml:space="preserve"> gewest. Zum </w:t>
      </w:r>
      <w:proofErr w:type="spellStart"/>
      <w:r>
        <w:t>drittenn</w:t>
      </w:r>
      <w:proofErr w:type="spellEnd"/>
      <w:r>
        <w:t xml:space="preserve"> / hat </w:t>
      </w:r>
      <w:proofErr w:type="spellStart"/>
      <w:r>
        <w:t>yr</w:t>
      </w:r>
      <w:proofErr w:type="spellEnd"/>
      <w:r>
        <w:t xml:space="preserve"> </w:t>
      </w:r>
      <w:proofErr w:type="spellStart"/>
      <w:r>
        <w:t>bluth</w:t>
      </w:r>
      <w:proofErr w:type="spellEnd"/>
      <w:r>
        <w:t xml:space="preserve"> </w:t>
      </w:r>
      <w:proofErr w:type="spellStart"/>
      <w:r>
        <w:t>keyne</w:t>
      </w:r>
      <w:proofErr w:type="spellEnd"/>
      <w:r>
        <w:t xml:space="preserve"> </w:t>
      </w:r>
      <w:proofErr w:type="spellStart"/>
      <w:r>
        <w:t>sunde</w:t>
      </w:r>
      <w:proofErr w:type="spellEnd"/>
      <w:r>
        <w:t xml:space="preserve"> abgewaschen. Zum </w:t>
      </w:r>
      <w:proofErr w:type="spellStart"/>
      <w:r>
        <w:t>vierden</w:t>
      </w:r>
      <w:proofErr w:type="spellEnd"/>
      <w:r>
        <w:t xml:space="preserve"> </w:t>
      </w:r>
      <w:proofErr w:type="spellStart"/>
      <w:r>
        <w:t>habenn</w:t>
      </w:r>
      <w:proofErr w:type="spellEnd"/>
      <w:r>
        <w:t xml:space="preserve"> sie </w:t>
      </w:r>
      <w:proofErr w:type="spellStart"/>
      <w:r>
        <w:t>keynen</w:t>
      </w:r>
      <w:proofErr w:type="spellEnd"/>
      <w:r>
        <w:t xml:space="preserve"> </w:t>
      </w:r>
      <w:proofErr w:type="spellStart"/>
      <w:r>
        <w:t>frid</w:t>
      </w:r>
      <w:proofErr w:type="spellEnd"/>
      <w:r>
        <w:t xml:space="preserve"> </w:t>
      </w:r>
      <w:proofErr w:type="spellStart"/>
      <w:r>
        <w:t>kegenn</w:t>
      </w:r>
      <w:proofErr w:type="spellEnd"/>
      <w:r>
        <w:t xml:space="preserve"> Gott gemacht / wenn </w:t>
      </w:r>
      <w:proofErr w:type="spellStart"/>
      <w:r>
        <w:t>gleych</w:t>
      </w:r>
      <w:proofErr w:type="spellEnd"/>
      <w:r>
        <w:t xml:space="preserve"> die </w:t>
      </w:r>
      <w:proofErr w:type="spellStart"/>
      <w:r>
        <w:t>sundopffer</w:t>
      </w:r>
      <w:proofErr w:type="spellEnd"/>
      <w:r>
        <w:t xml:space="preserve"> </w:t>
      </w:r>
      <w:proofErr w:type="spellStart"/>
      <w:r>
        <w:t>inwendigk</w:t>
      </w:r>
      <w:proofErr w:type="spellEnd"/>
      <w:r>
        <w:t xml:space="preserve"> und </w:t>
      </w:r>
      <w:proofErr w:type="spellStart"/>
      <w:r>
        <w:t>außwendigk</w:t>
      </w:r>
      <w:proofErr w:type="spellEnd"/>
      <w:r>
        <w:t xml:space="preserve"> / </w:t>
      </w:r>
      <w:proofErr w:type="spellStart"/>
      <w:r>
        <w:t>gnugsam</w:t>
      </w:r>
      <w:proofErr w:type="spellEnd"/>
      <w:r>
        <w:t xml:space="preserve"> </w:t>
      </w:r>
      <w:proofErr w:type="spellStart"/>
      <w:r>
        <w:t>erkandt</w:t>
      </w:r>
      <w:proofErr w:type="spellEnd"/>
      <w:r>
        <w:t xml:space="preserve"> wurden. Die </w:t>
      </w:r>
      <w:proofErr w:type="spellStart"/>
      <w:r>
        <w:t>leypliche</w:t>
      </w:r>
      <w:proofErr w:type="spellEnd"/>
      <w:r>
        <w:t xml:space="preserve"> </w:t>
      </w:r>
      <w:proofErr w:type="spellStart"/>
      <w:r>
        <w:t>ungerechtigkeit</w:t>
      </w:r>
      <w:proofErr w:type="spellEnd"/>
      <w:r>
        <w:t xml:space="preserve"> </w:t>
      </w:r>
      <w:proofErr w:type="spellStart"/>
      <w:r>
        <w:t>wusche</w:t>
      </w:r>
      <w:proofErr w:type="spellEnd"/>
      <w:r>
        <w:t xml:space="preserve"> </w:t>
      </w:r>
      <w:proofErr w:type="spellStart"/>
      <w:r>
        <w:t>ir</w:t>
      </w:r>
      <w:proofErr w:type="spellEnd"/>
      <w:r>
        <w:t xml:space="preserve"> </w:t>
      </w:r>
      <w:proofErr w:type="spellStart"/>
      <w:r>
        <w:t>blut</w:t>
      </w:r>
      <w:proofErr w:type="spellEnd"/>
      <w:r>
        <w:t xml:space="preserve"> </w:t>
      </w:r>
      <w:proofErr w:type="spellStart"/>
      <w:r>
        <w:t>unn</w:t>
      </w:r>
      <w:proofErr w:type="spellEnd"/>
      <w:r>
        <w:t xml:space="preserve"> </w:t>
      </w:r>
      <w:proofErr w:type="spellStart"/>
      <w:r>
        <w:t>besprengung</w:t>
      </w:r>
      <w:proofErr w:type="spellEnd"/>
      <w:r>
        <w:t xml:space="preserve"> ab / </w:t>
      </w:r>
      <w:proofErr w:type="spellStart"/>
      <w:r>
        <w:t>reyniget</w:t>
      </w:r>
      <w:proofErr w:type="spellEnd"/>
      <w:r>
        <w:t xml:space="preserve"> aber nicht das gewissen. </w:t>
      </w:r>
      <w:proofErr w:type="spellStart"/>
      <w:r>
        <w:t>Drumb</w:t>
      </w:r>
      <w:proofErr w:type="spellEnd"/>
      <w:r>
        <w:t xml:space="preserve"> waren sie </w:t>
      </w:r>
      <w:proofErr w:type="spellStart"/>
      <w:r>
        <w:t>unvolkommen</w:t>
      </w:r>
      <w:proofErr w:type="spellEnd"/>
      <w:r>
        <w:t xml:space="preserve"> / </w:t>
      </w:r>
      <w:proofErr w:type="spellStart"/>
      <w:r>
        <w:t>unnd</w:t>
      </w:r>
      <w:proofErr w:type="spellEnd"/>
      <w:r>
        <w:t xml:space="preserve"> deuten mit aller </w:t>
      </w:r>
      <w:proofErr w:type="spellStart"/>
      <w:r>
        <w:t>art</w:t>
      </w:r>
      <w:proofErr w:type="spellEnd"/>
      <w:r>
        <w:t xml:space="preserve"> </w:t>
      </w:r>
      <w:proofErr w:type="spellStart"/>
      <w:r>
        <w:t>auff</w:t>
      </w:r>
      <w:proofErr w:type="spellEnd"/>
      <w:r>
        <w:t xml:space="preserve"> ein </w:t>
      </w:r>
      <w:proofErr w:type="spellStart"/>
      <w:r>
        <w:t>volkommen</w:t>
      </w:r>
      <w:proofErr w:type="spellEnd"/>
      <w:r>
        <w:t xml:space="preserve"> </w:t>
      </w:r>
      <w:proofErr w:type="spellStart"/>
      <w:r>
        <w:t>opffer</w:t>
      </w:r>
      <w:proofErr w:type="spellEnd"/>
      <w:r>
        <w:t xml:space="preserve"> Christi / der </w:t>
      </w:r>
      <w:proofErr w:type="spellStart"/>
      <w:r>
        <w:t>selb</w:t>
      </w:r>
      <w:proofErr w:type="spellEnd"/>
      <w:r>
        <w:t xml:space="preserve"> reiniget gewissen </w:t>
      </w:r>
      <w:proofErr w:type="spellStart"/>
      <w:r>
        <w:t>unn</w:t>
      </w:r>
      <w:proofErr w:type="spellEnd"/>
      <w:r>
        <w:t xml:space="preserve"> </w:t>
      </w:r>
      <w:proofErr w:type="spellStart"/>
      <w:r>
        <w:t>sele</w:t>
      </w:r>
      <w:proofErr w:type="spellEnd"/>
      <w:r>
        <w:t xml:space="preserve"> / so bald sein </w:t>
      </w:r>
      <w:proofErr w:type="spellStart"/>
      <w:r>
        <w:t>opffer</w:t>
      </w:r>
      <w:proofErr w:type="spellEnd"/>
      <w:r>
        <w:t xml:space="preserve"> recht </w:t>
      </w:r>
      <w:proofErr w:type="spellStart"/>
      <w:r>
        <w:t>erkant</w:t>
      </w:r>
      <w:proofErr w:type="spellEnd"/>
      <w:r>
        <w:t xml:space="preserve"> ist. </w:t>
      </w:r>
    </w:p>
    <w:p w14:paraId="43C9A4BE" w14:textId="77777777" w:rsidR="00593B51" w:rsidRDefault="00593B51" w:rsidP="00593B51">
      <w:pPr>
        <w:pStyle w:val="StandardWeb"/>
      </w:pPr>
      <w:r>
        <w:t xml:space="preserve">Alle </w:t>
      </w:r>
      <w:proofErr w:type="spellStart"/>
      <w:r>
        <w:t>opffer</w:t>
      </w:r>
      <w:proofErr w:type="spellEnd"/>
      <w:r>
        <w:t xml:space="preserve"> des </w:t>
      </w:r>
      <w:proofErr w:type="spellStart"/>
      <w:r>
        <w:t>newen</w:t>
      </w:r>
      <w:proofErr w:type="spellEnd"/>
      <w:r>
        <w:t xml:space="preserve"> </w:t>
      </w:r>
      <w:proofErr w:type="spellStart"/>
      <w:r>
        <w:t>testaments</w:t>
      </w:r>
      <w:proofErr w:type="spellEnd"/>
      <w:r>
        <w:t xml:space="preserve"> </w:t>
      </w:r>
      <w:proofErr w:type="spellStart"/>
      <w:r>
        <w:t>seindt</w:t>
      </w:r>
      <w:proofErr w:type="spellEnd"/>
      <w:r>
        <w:t xml:space="preserve"> </w:t>
      </w:r>
      <w:proofErr w:type="spellStart"/>
      <w:r>
        <w:t>vernunfftig</w:t>
      </w:r>
      <w:proofErr w:type="spellEnd"/>
      <w:r>
        <w:t xml:space="preserve"> / das ist / der sie </w:t>
      </w:r>
      <w:proofErr w:type="spellStart"/>
      <w:r>
        <w:t>opffert</w:t>
      </w:r>
      <w:proofErr w:type="spellEnd"/>
      <w:r>
        <w:t xml:space="preserve"> / der ist </w:t>
      </w:r>
      <w:proofErr w:type="spellStart"/>
      <w:r>
        <w:t>weyse</w:t>
      </w:r>
      <w:proofErr w:type="spellEnd"/>
      <w:r>
        <w:t xml:space="preserve"> und </w:t>
      </w:r>
      <w:proofErr w:type="spellStart"/>
      <w:r>
        <w:t>klugk</w:t>
      </w:r>
      <w:proofErr w:type="spellEnd"/>
      <w:r>
        <w:t xml:space="preserve"> / und das </w:t>
      </w:r>
      <w:proofErr w:type="spellStart"/>
      <w:r>
        <w:t>geopffert</w:t>
      </w:r>
      <w:proofErr w:type="spellEnd"/>
      <w:r>
        <w:t xml:space="preserve"> </w:t>
      </w:r>
      <w:proofErr w:type="spellStart"/>
      <w:r>
        <w:t>wirt</w:t>
      </w:r>
      <w:proofErr w:type="spellEnd"/>
      <w:r>
        <w:t xml:space="preserve"> / ist auch </w:t>
      </w:r>
      <w:proofErr w:type="spellStart"/>
      <w:r>
        <w:t>verstendig</w:t>
      </w:r>
      <w:proofErr w:type="spellEnd"/>
      <w:r>
        <w:t xml:space="preserve"> </w:t>
      </w:r>
      <w:proofErr w:type="spellStart"/>
      <w:r>
        <w:t>unn</w:t>
      </w:r>
      <w:proofErr w:type="spellEnd"/>
      <w:r>
        <w:t xml:space="preserve"> voller </w:t>
      </w:r>
      <w:proofErr w:type="spellStart"/>
      <w:r>
        <w:t>kunst</w:t>
      </w:r>
      <w:proofErr w:type="spellEnd"/>
      <w:r>
        <w:t xml:space="preserve"> </w:t>
      </w:r>
      <w:proofErr w:type="spellStart"/>
      <w:r>
        <w:t>gottis</w:t>
      </w:r>
      <w:proofErr w:type="spellEnd"/>
      <w:r>
        <w:t xml:space="preserve"> / </w:t>
      </w:r>
      <w:proofErr w:type="spellStart"/>
      <w:r>
        <w:t>unnd</w:t>
      </w:r>
      <w:proofErr w:type="spellEnd"/>
      <w:r>
        <w:t xml:space="preserve"> es </w:t>
      </w:r>
      <w:proofErr w:type="spellStart"/>
      <w:r>
        <w:t>solt</w:t>
      </w:r>
      <w:proofErr w:type="spellEnd"/>
      <w:r>
        <w:t xml:space="preserve"> </w:t>
      </w:r>
      <w:proofErr w:type="spellStart"/>
      <w:r>
        <w:t>unschultigk</w:t>
      </w:r>
      <w:proofErr w:type="spellEnd"/>
      <w:r>
        <w:t xml:space="preserve"> und gerecht sein / das man </w:t>
      </w:r>
      <w:proofErr w:type="spellStart"/>
      <w:r>
        <w:t>opffert</w:t>
      </w:r>
      <w:proofErr w:type="spellEnd"/>
      <w:r>
        <w:t xml:space="preserve"> / und der </w:t>
      </w:r>
      <w:proofErr w:type="spellStart"/>
      <w:r>
        <w:t>leyp</w:t>
      </w:r>
      <w:proofErr w:type="spellEnd"/>
      <w:r>
        <w:t xml:space="preserve"> dem schatten </w:t>
      </w:r>
      <w:proofErr w:type="spellStart"/>
      <w:r>
        <w:t>gleych</w:t>
      </w:r>
      <w:proofErr w:type="spellEnd"/>
      <w:r>
        <w:t xml:space="preserve"> antworten </w:t>
      </w:r>
      <w:proofErr w:type="spellStart"/>
      <w:r>
        <w:t>unn</w:t>
      </w:r>
      <w:proofErr w:type="spellEnd"/>
      <w:r>
        <w:t xml:space="preserve"> das </w:t>
      </w:r>
      <w:proofErr w:type="spellStart"/>
      <w:r>
        <w:t>new</w:t>
      </w:r>
      <w:proofErr w:type="spellEnd"/>
      <w:r>
        <w:t xml:space="preserve"> </w:t>
      </w:r>
      <w:proofErr w:type="spellStart"/>
      <w:r>
        <w:t>fullig</w:t>
      </w:r>
      <w:proofErr w:type="spellEnd"/>
      <w:r>
        <w:t xml:space="preserve"> und gut sein / als das alte </w:t>
      </w:r>
      <w:proofErr w:type="spellStart"/>
      <w:r>
        <w:t>figurlich</w:t>
      </w:r>
      <w:proofErr w:type="spellEnd"/>
      <w:r>
        <w:t xml:space="preserve"> </w:t>
      </w:r>
      <w:proofErr w:type="spellStart"/>
      <w:r>
        <w:t>anzeyget</w:t>
      </w:r>
      <w:proofErr w:type="spellEnd"/>
      <w:r>
        <w:t xml:space="preserve"> / das ist gesagt. Ich </w:t>
      </w:r>
      <w:proofErr w:type="spellStart"/>
      <w:r>
        <w:t>wil</w:t>
      </w:r>
      <w:proofErr w:type="spellEnd"/>
      <w:r>
        <w:t xml:space="preserve"> mehr die </w:t>
      </w:r>
      <w:proofErr w:type="spellStart"/>
      <w:r>
        <w:t>kunst</w:t>
      </w:r>
      <w:proofErr w:type="spellEnd"/>
      <w:r>
        <w:t xml:space="preserve"> Gottis dann </w:t>
      </w:r>
      <w:proofErr w:type="spellStart"/>
      <w:r>
        <w:t>opffer</w:t>
      </w:r>
      <w:proofErr w:type="spellEnd"/>
      <w:r>
        <w:t xml:space="preserve"> haben. </w:t>
      </w:r>
      <w:proofErr w:type="spellStart"/>
      <w:r>
        <w:t>Osec</w:t>
      </w:r>
      <w:proofErr w:type="spellEnd"/>
      <w:r>
        <w:t xml:space="preserve">. 6. </w:t>
      </w:r>
    </w:p>
    <w:p w14:paraId="29C1E91D" w14:textId="77777777" w:rsidR="00593B51" w:rsidRDefault="00593B51" w:rsidP="00593B51">
      <w:pPr>
        <w:pStyle w:val="StandardWeb"/>
      </w:pPr>
      <w:proofErr w:type="spellStart"/>
      <w:r>
        <w:rPr>
          <w:rStyle w:val="Fett"/>
          <w:rFonts w:eastAsiaTheme="majorEastAsia"/>
        </w:rPr>
        <w:t>Ampt</w:t>
      </w:r>
      <w:proofErr w:type="spellEnd"/>
      <w:r>
        <w:rPr>
          <w:rStyle w:val="Fett"/>
          <w:rFonts w:eastAsiaTheme="majorEastAsia"/>
        </w:rPr>
        <w:t xml:space="preserve"> des Priesters / und </w:t>
      </w:r>
      <w:proofErr w:type="spellStart"/>
      <w:r>
        <w:rPr>
          <w:rStyle w:val="Fett"/>
          <w:rFonts w:eastAsiaTheme="majorEastAsia"/>
        </w:rPr>
        <w:t>art</w:t>
      </w:r>
      <w:proofErr w:type="spellEnd"/>
      <w:r>
        <w:rPr>
          <w:rStyle w:val="Fett"/>
          <w:rFonts w:eastAsiaTheme="majorEastAsia"/>
        </w:rPr>
        <w:t xml:space="preserve"> des </w:t>
      </w:r>
      <w:proofErr w:type="spellStart"/>
      <w:r>
        <w:rPr>
          <w:rStyle w:val="Fett"/>
          <w:rFonts w:eastAsiaTheme="majorEastAsia"/>
        </w:rPr>
        <w:t>Opffers</w:t>
      </w:r>
      <w:proofErr w:type="spellEnd"/>
      <w:r>
        <w:rPr>
          <w:rStyle w:val="Fett"/>
          <w:rFonts w:eastAsiaTheme="majorEastAsia"/>
        </w:rPr>
        <w:t>.</w:t>
      </w:r>
      <w:r>
        <w:t xml:space="preserve"> </w:t>
      </w:r>
    </w:p>
    <w:p w14:paraId="0F18BA15" w14:textId="77777777" w:rsidR="00593B51" w:rsidRDefault="00593B51" w:rsidP="00593B51">
      <w:pPr>
        <w:pStyle w:val="StandardWeb"/>
      </w:pPr>
      <w:r>
        <w:t xml:space="preserve">Das </w:t>
      </w:r>
      <w:proofErr w:type="spellStart"/>
      <w:r>
        <w:t>ampt</w:t>
      </w:r>
      <w:proofErr w:type="spellEnd"/>
      <w:r>
        <w:t xml:space="preserve"> </w:t>
      </w:r>
      <w:proofErr w:type="spellStart"/>
      <w:r>
        <w:t>ygliches</w:t>
      </w:r>
      <w:proofErr w:type="spellEnd"/>
      <w:r>
        <w:t xml:space="preserve"> Priesters steht in dem / das er </w:t>
      </w:r>
      <w:proofErr w:type="spellStart"/>
      <w:r>
        <w:t>Got</w:t>
      </w:r>
      <w:proofErr w:type="spellEnd"/>
      <w:r>
        <w:t xml:space="preserve"> vor </w:t>
      </w:r>
      <w:proofErr w:type="spellStart"/>
      <w:r>
        <w:t>sunde</w:t>
      </w:r>
      <w:proofErr w:type="spellEnd"/>
      <w:r>
        <w:t xml:space="preserve"> etwas </w:t>
      </w:r>
      <w:proofErr w:type="spellStart"/>
      <w:r>
        <w:t>opfferr</w:t>
      </w:r>
      <w:proofErr w:type="spellEnd"/>
      <w:r>
        <w:t xml:space="preserve">. </w:t>
      </w:r>
      <w:proofErr w:type="spellStart"/>
      <w:r>
        <w:t>Fur</w:t>
      </w:r>
      <w:proofErr w:type="spellEnd"/>
      <w:r>
        <w:t xml:space="preserve"> sein </w:t>
      </w:r>
      <w:proofErr w:type="spellStart"/>
      <w:r>
        <w:t>eygne</w:t>
      </w:r>
      <w:proofErr w:type="spellEnd"/>
      <w:r>
        <w:t xml:space="preserve"> </w:t>
      </w:r>
      <w:proofErr w:type="spellStart"/>
      <w:r>
        <w:t>sunde</w:t>
      </w:r>
      <w:proofErr w:type="spellEnd"/>
      <w:r>
        <w:t xml:space="preserve"> / wo er ein </w:t>
      </w:r>
      <w:proofErr w:type="spellStart"/>
      <w:r>
        <w:t>sunder</w:t>
      </w:r>
      <w:proofErr w:type="spellEnd"/>
      <w:r>
        <w:t xml:space="preserve"> ist / als alle </w:t>
      </w:r>
      <w:proofErr w:type="spellStart"/>
      <w:r>
        <w:t>priester</w:t>
      </w:r>
      <w:proofErr w:type="spellEnd"/>
      <w:r>
        <w:t xml:space="preserve"> sein / von dem willen des </w:t>
      </w:r>
      <w:proofErr w:type="spellStart"/>
      <w:r>
        <w:t>fleisch</w:t>
      </w:r>
      <w:proofErr w:type="spellEnd"/>
      <w:r>
        <w:t xml:space="preserve"> </w:t>
      </w:r>
      <w:proofErr w:type="spellStart"/>
      <w:r>
        <w:t>geborn</w:t>
      </w:r>
      <w:proofErr w:type="spellEnd"/>
      <w:r>
        <w:t xml:space="preserve"> / wenn sie </w:t>
      </w:r>
      <w:proofErr w:type="spellStart"/>
      <w:r>
        <w:t>gleych</w:t>
      </w:r>
      <w:proofErr w:type="spellEnd"/>
      <w:r>
        <w:t xml:space="preserve"> auch </w:t>
      </w:r>
      <w:proofErr w:type="spellStart"/>
      <w:r>
        <w:t>auß</w:t>
      </w:r>
      <w:proofErr w:type="spellEnd"/>
      <w:r>
        <w:t xml:space="preserve"> Gott </w:t>
      </w:r>
      <w:proofErr w:type="spellStart"/>
      <w:r>
        <w:t>geborn</w:t>
      </w:r>
      <w:proofErr w:type="spellEnd"/>
      <w:r>
        <w:t xml:space="preserve"> </w:t>
      </w:r>
      <w:proofErr w:type="spellStart"/>
      <w:r>
        <w:t>weren</w:t>
      </w:r>
      <w:proofErr w:type="spellEnd"/>
      <w:r>
        <w:t xml:space="preserve"> / und </w:t>
      </w:r>
      <w:proofErr w:type="spellStart"/>
      <w:r>
        <w:t>hetten</w:t>
      </w:r>
      <w:proofErr w:type="spellEnd"/>
      <w:r>
        <w:t xml:space="preserve"> die </w:t>
      </w:r>
      <w:proofErr w:type="spellStart"/>
      <w:r>
        <w:t>siebenfeltigk</w:t>
      </w:r>
      <w:proofErr w:type="spellEnd"/>
      <w:r>
        <w:t xml:space="preserve"> </w:t>
      </w:r>
      <w:proofErr w:type="spellStart"/>
      <w:r>
        <w:t>besprengung</w:t>
      </w:r>
      <w:proofErr w:type="spellEnd"/>
      <w:r>
        <w:t xml:space="preserve"> / des </w:t>
      </w:r>
      <w:proofErr w:type="spellStart"/>
      <w:r>
        <w:t>fuerhanges</w:t>
      </w:r>
      <w:proofErr w:type="spellEnd"/>
      <w:r>
        <w:t xml:space="preserve"> im </w:t>
      </w:r>
      <w:proofErr w:type="spellStart"/>
      <w:r>
        <w:t>blut</w:t>
      </w:r>
      <w:proofErr w:type="spellEnd"/>
      <w:r>
        <w:t xml:space="preserve"> nicht </w:t>
      </w:r>
      <w:proofErr w:type="spellStart"/>
      <w:r>
        <w:t>erlyden</w:t>
      </w:r>
      <w:proofErr w:type="spellEnd"/>
      <w:r>
        <w:t xml:space="preserve">. Oder allein </w:t>
      </w:r>
      <w:proofErr w:type="spellStart"/>
      <w:r>
        <w:t>fur</w:t>
      </w:r>
      <w:proofErr w:type="spellEnd"/>
      <w:r>
        <w:t xml:space="preserve"> fremde </w:t>
      </w:r>
      <w:proofErr w:type="spellStart"/>
      <w:r>
        <w:t>sunde</w:t>
      </w:r>
      <w:proofErr w:type="spellEnd"/>
      <w:r>
        <w:t xml:space="preserve"> / wen er kein </w:t>
      </w:r>
      <w:proofErr w:type="spellStart"/>
      <w:r>
        <w:t>sunder</w:t>
      </w:r>
      <w:proofErr w:type="spellEnd"/>
      <w:r>
        <w:t xml:space="preserve"> ist. Und in dem letzten steht das </w:t>
      </w:r>
      <w:proofErr w:type="spellStart"/>
      <w:r>
        <w:t>warhafftigk</w:t>
      </w:r>
      <w:proofErr w:type="spellEnd"/>
      <w:r>
        <w:t xml:space="preserve"> und </w:t>
      </w:r>
      <w:proofErr w:type="spellStart"/>
      <w:r>
        <w:t>ewigk</w:t>
      </w:r>
      <w:proofErr w:type="spellEnd"/>
      <w:r>
        <w:t xml:space="preserve"> </w:t>
      </w:r>
      <w:proofErr w:type="spellStart"/>
      <w:r>
        <w:t>priesterthum</w:t>
      </w:r>
      <w:proofErr w:type="spellEnd"/>
      <w:r>
        <w:t xml:space="preserve">. </w:t>
      </w:r>
    </w:p>
    <w:p w14:paraId="42A7621D" w14:textId="77777777" w:rsidR="00593B51" w:rsidRDefault="00593B51" w:rsidP="00593B51">
      <w:pPr>
        <w:pStyle w:val="StandardWeb"/>
      </w:pPr>
      <w:r>
        <w:t xml:space="preserve">Das </w:t>
      </w:r>
      <w:proofErr w:type="spellStart"/>
      <w:r>
        <w:t>opffer</w:t>
      </w:r>
      <w:proofErr w:type="spellEnd"/>
      <w:r>
        <w:t xml:space="preserve"> soll </w:t>
      </w:r>
      <w:proofErr w:type="spellStart"/>
      <w:r>
        <w:t>sunde</w:t>
      </w:r>
      <w:proofErr w:type="spellEnd"/>
      <w:r>
        <w:t xml:space="preserve"> vertilgen / ist es anders ein </w:t>
      </w:r>
      <w:proofErr w:type="spellStart"/>
      <w:r>
        <w:t>warhafftigk</w:t>
      </w:r>
      <w:proofErr w:type="spellEnd"/>
      <w:r>
        <w:t xml:space="preserve"> </w:t>
      </w:r>
      <w:proofErr w:type="spellStart"/>
      <w:r>
        <w:t>opffer</w:t>
      </w:r>
      <w:proofErr w:type="spellEnd"/>
      <w:r>
        <w:t xml:space="preserve">. Denn </w:t>
      </w:r>
      <w:proofErr w:type="spellStart"/>
      <w:r>
        <w:t>wers</w:t>
      </w:r>
      <w:proofErr w:type="spellEnd"/>
      <w:r>
        <w:t xml:space="preserve"> recht </w:t>
      </w:r>
      <w:proofErr w:type="spellStart"/>
      <w:r>
        <w:t>erkent</w:t>
      </w:r>
      <w:proofErr w:type="spellEnd"/>
      <w:r>
        <w:t xml:space="preserve"> / dem muß es sein </w:t>
      </w:r>
      <w:proofErr w:type="spellStart"/>
      <w:r>
        <w:t>sunde</w:t>
      </w:r>
      <w:proofErr w:type="spellEnd"/>
      <w:r>
        <w:t xml:space="preserve"> abwaschen. Und es soll ein lebendige </w:t>
      </w:r>
      <w:proofErr w:type="spellStart"/>
      <w:r>
        <w:t>creatur</w:t>
      </w:r>
      <w:proofErr w:type="spellEnd"/>
      <w:r>
        <w:t xml:space="preserve"> seyn / die stirbt / und </w:t>
      </w:r>
      <w:proofErr w:type="spellStart"/>
      <w:r>
        <w:t>sol</w:t>
      </w:r>
      <w:proofErr w:type="spellEnd"/>
      <w:r>
        <w:t xml:space="preserve"> sein sterben </w:t>
      </w:r>
      <w:proofErr w:type="spellStart"/>
      <w:r>
        <w:t>vorstehn</w:t>
      </w:r>
      <w:proofErr w:type="spellEnd"/>
      <w:r>
        <w:t xml:space="preserve"> / </w:t>
      </w:r>
      <w:proofErr w:type="spellStart"/>
      <w:r>
        <w:t>unnd</w:t>
      </w:r>
      <w:proofErr w:type="spellEnd"/>
      <w:r>
        <w:t xml:space="preserve"> </w:t>
      </w:r>
      <w:proofErr w:type="spellStart"/>
      <w:r>
        <w:t>unschuldigk</w:t>
      </w:r>
      <w:proofErr w:type="spellEnd"/>
      <w:r>
        <w:t xml:space="preserve"> seyn. </w:t>
      </w:r>
    </w:p>
    <w:p w14:paraId="2A6BCC00" w14:textId="77777777" w:rsidR="00593B51" w:rsidRDefault="00593B51" w:rsidP="00593B51">
      <w:pPr>
        <w:pStyle w:val="StandardWeb"/>
      </w:pPr>
      <w:proofErr w:type="spellStart"/>
      <w:r>
        <w:t>Unther</w:t>
      </w:r>
      <w:proofErr w:type="spellEnd"/>
      <w:r>
        <w:t xml:space="preserve"> allen </w:t>
      </w:r>
      <w:proofErr w:type="spellStart"/>
      <w:r>
        <w:t>priestern</w:t>
      </w:r>
      <w:proofErr w:type="spellEnd"/>
      <w:r>
        <w:t xml:space="preserve"> in </w:t>
      </w:r>
      <w:proofErr w:type="spellStart"/>
      <w:r>
        <w:t>hymel</w:t>
      </w:r>
      <w:proofErr w:type="spellEnd"/>
      <w:r>
        <w:t xml:space="preserve"> und erden / ist </w:t>
      </w:r>
      <w:proofErr w:type="spellStart"/>
      <w:r>
        <w:t>nye</w:t>
      </w:r>
      <w:proofErr w:type="spellEnd"/>
      <w:r>
        <w:t xml:space="preserve"> </w:t>
      </w:r>
      <w:proofErr w:type="spellStart"/>
      <w:r>
        <w:t>eyner</w:t>
      </w:r>
      <w:proofErr w:type="spellEnd"/>
      <w:r>
        <w:t xml:space="preserve"> gefunden / der so rein gewest </w:t>
      </w:r>
      <w:proofErr w:type="spellStart"/>
      <w:r>
        <w:t>were</w:t>
      </w:r>
      <w:proofErr w:type="spellEnd"/>
      <w:r>
        <w:t xml:space="preserve"> / das er nicht </w:t>
      </w:r>
      <w:proofErr w:type="spellStart"/>
      <w:r>
        <w:t>bedurfft</w:t>
      </w:r>
      <w:proofErr w:type="spellEnd"/>
      <w:r>
        <w:t xml:space="preserve"> </w:t>
      </w:r>
      <w:proofErr w:type="spellStart"/>
      <w:r>
        <w:t>hett</w:t>
      </w:r>
      <w:proofErr w:type="spellEnd"/>
      <w:r>
        <w:t xml:space="preserve"> / etwas </w:t>
      </w:r>
      <w:proofErr w:type="spellStart"/>
      <w:r>
        <w:t>fur</w:t>
      </w:r>
      <w:proofErr w:type="spellEnd"/>
      <w:r>
        <w:t xml:space="preserve"> sein </w:t>
      </w:r>
      <w:proofErr w:type="spellStart"/>
      <w:r>
        <w:t>eygne</w:t>
      </w:r>
      <w:proofErr w:type="spellEnd"/>
      <w:r>
        <w:t xml:space="preserve"> </w:t>
      </w:r>
      <w:proofErr w:type="spellStart"/>
      <w:r>
        <w:t>sunde</w:t>
      </w:r>
      <w:proofErr w:type="spellEnd"/>
      <w:r>
        <w:t xml:space="preserve"> zu </w:t>
      </w:r>
      <w:proofErr w:type="spellStart"/>
      <w:r>
        <w:t>opffern</w:t>
      </w:r>
      <w:proofErr w:type="spellEnd"/>
      <w:r>
        <w:t xml:space="preserve"> / dann allein Christus. </w:t>
      </w:r>
      <w:proofErr w:type="spellStart"/>
      <w:r>
        <w:t>Drumb</w:t>
      </w:r>
      <w:proofErr w:type="spellEnd"/>
      <w:r>
        <w:t xml:space="preserve"> ist Christus ein </w:t>
      </w:r>
      <w:proofErr w:type="spellStart"/>
      <w:r>
        <w:t>haupt</w:t>
      </w:r>
      <w:proofErr w:type="spellEnd"/>
      <w:r>
        <w:t xml:space="preserve"> aller </w:t>
      </w:r>
      <w:proofErr w:type="spellStart"/>
      <w:r>
        <w:t>priester</w:t>
      </w:r>
      <w:proofErr w:type="spellEnd"/>
      <w:r>
        <w:t xml:space="preserve"> / und </w:t>
      </w:r>
      <w:proofErr w:type="spellStart"/>
      <w:r>
        <w:t>ir</w:t>
      </w:r>
      <w:proofErr w:type="spellEnd"/>
      <w:r>
        <w:t xml:space="preserve"> Fuerst </w:t>
      </w:r>
      <w:proofErr w:type="spellStart"/>
      <w:r>
        <w:t>genant</w:t>
      </w:r>
      <w:proofErr w:type="spellEnd"/>
      <w:r>
        <w:t xml:space="preserve"> / </w:t>
      </w:r>
      <w:proofErr w:type="spellStart"/>
      <w:r>
        <w:t>unn</w:t>
      </w:r>
      <w:proofErr w:type="spellEnd"/>
      <w:r>
        <w:t xml:space="preserve"> der erst gesalbter </w:t>
      </w:r>
      <w:proofErr w:type="spellStart"/>
      <w:r>
        <w:t>priester</w:t>
      </w:r>
      <w:proofErr w:type="spellEnd"/>
      <w:r>
        <w:t xml:space="preserve">. Es ist auch kein </w:t>
      </w:r>
      <w:proofErr w:type="spellStart"/>
      <w:r>
        <w:t>opffer</w:t>
      </w:r>
      <w:proofErr w:type="spellEnd"/>
      <w:r>
        <w:t xml:space="preserve"> gesehen worden / das </w:t>
      </w:r>
      <w:proofErr w:type="spellStart"/>
      <w:r>
        <w:t>gantz</w:t>
      </w:r>
      <w:proofErr w:type="spellEnd"/>
      <w:r>
        <w:t xml:space="preserve"> </w:t>
      </w:r>
      <w:proofErr w:type="spellStart"/>
      <w:r>
        <w:t>unschuldigk</w:t>
      </w:r>
      <w:proofErr w:type="spellEnd"/>
      <w:r>
        <w:t xml:space="preserve"> </w:t>
      </w:r>
      <w:proofErr w:type="spellStart"/>
      <w:r>
        <w:t>unnd</w:t>
      </w:r>
      <w:proofErr w:type="spellEnd"/>
      <w:r>
        <w:t xml:space="preserve"> </w:t>
      </w:r>
      <w:proofErr w:type="spellStart"/>
      <w:r>
        <w:t>vornunfftigk</w:t>
      </w:r>
      <w:proofErr w:type="spellEnd"/>
      <w:r>
        <w:t xml:space="preserve"> wer gewest / oder / das </w:t>
      </w:r>
      <w:proofErr w:type="spellStart"/>
      <w:r>
        <w:t>sunde</w:t>
      </w:r>
      <w:proofErr w:type="spellEnd"/>
      <w:r>
        <w:t xml:space="preserve"> </w:t>
      </w:r>
      <w:proofErr w:type="spellStart"/>
      <w:r>
        <w:t>hett</w:t>
      </w:r>
      <w:proofErr w:type="spellEnd"/>
      <w:r>
        <w:t xml:space="preserve"> mit voller </w:t>
      </w:r>
      <w:proofErr w:type="spellStart"/>
      <w:r>
        <w:t>gerechtigkeit</w:t>
      </w:r>
      <w:proofErr w:type="spellEnd"/>
      <w:r>
        <w:t xml:space="preserve"> vorgeben. Das </w:t>
      </w:r>
      <w:proofErr w:type="spellStart"/>
      <w:r>
        <w:t>opffer</w:t>
      </w:r>
      <w:proofErr w:type="spellEnd"/>
      <w:r>
        <w:t xml:space="preserve"> Christi / allein </w:t>
      </w:r>
      <w:proofErr w:type="spellStart"/>
      <w:r>
        <w:t>auß</w:t>
      </w:r>
      <w:proofErr w:type="spellEnd"/>
      <w:r>
        <w:t xml:space="preserve"> genommen. </w:t>
      </w:r>
    </w:p>
    <w:p w14:paraId="047DF133" w14:textId="77777777" w:rsidR="00593B51" w:rsidRDefault="00593B51" w:rsidP="00593B51">
      <w:pPr>
        <w:pStyle w:val="StandardWeb"/>
      </w:pPr>
      <w:proofErr w:type="spellStart"/>
      <w:r>
        <w:t>Got</w:t>
      </w:r>
      <w:proofErr w:type="spellEnd"/>
      <w:r>
        <w:t xml:space="preserve"> setzet durch Mosen </w:t>
      </w:r>
      <w:proofErr w:type="spellStart"/>
      <w:r>
        <w:t>manicherley</w:t>
      </w:r>
      <w:proofErr w:type="spellEnd"/>
      <w:r>
        <w:t xml:space="preserve"> </w:t>
      </w:r>
      <w:proofErr w:type="spellStart"/>
      <w:r>
        <w:t>opffer</w:t>
      </w:r>
      <w:proofErr w:type="spellEnd"/>
      <w:r>
        <w:t xml:space="preserve"> / </w:t>
      </w:r>
      <w:proofErr w:type="spellStart"/>
      <w:r>
        <w:t>eyn</w:t>
      </w:r>
      <w:proofErr w:type="spellEnd"/>
      <w:r>
        <w:t xml:space="preserve"> / als sie oben </w:t>
      </w:r>
      <w:proofErr w:type="spellStart"/>
      <w:r>
        <w:t>genandt</w:t>
      </w:r>
      <w:proofErr w:type="spellEnd"/>
      <w:r>
        <w:t xml:space="preserve"> sein. Das aber </w:t>
      </w:r>
      <w:proofErr w:type="spellStart"/>
      <w:r>
        <w:t>geschach</w:t>
      </w:r>
      <w:proofErr w:type="spellEnd"/>
      <w:r>
        <w:t xml:space="preserve"> derhalben / das </w:t>
      </w:r>
      <w:proofErr w:type="spellStart"/>
      <w:r>
        <w:t>yr</w:t>
      </w:r>
      <w:proofErr w:type="spellEnd"/>
      <w:r>
        <w:t xml:space="preserve"> </w:t>
      </w:r>
      <w:proofErr w:type="spellStart"/>
      <w:r>
        <w:t>keyner</w:t>
      </w:r>
      <w:proofErr w:type="spellEnd"/>
      <w:r>
        <w:t xml:space="preserve"> </w:t>
      </w:r>
      <w:proofErr w:type="spellStart"/>
      <w:r>
        <w:t>volkommen</w:t>
      </w:r>
      <w:proofErr w:type="spellEnd"/>
      <w:r>
        <w:t xml:space="preserve"> war / </w:t>
      </w:r>
      <w:proofErr w:type="spellStart"/>
      <w:r>
        <w:t>unnd</w:t>
      </w:r>
      <w:proofErr w:type="spellEnd"/>
      <w:r>
        <w:t xml:space="preserve"> ein </w:t>
      </w:r>
      <w:proofErr w:type="spellStart"/>
      <w:r>
        <w:t>ygliches</w:t>
      </w:r>
      <w:proofErr w:type="spellEnd"/>
      <w:r>
        <w:t xml:space="preserve"> / ein sonderliche eigenschafft und </w:t>
      </w:r>
      <w:proofErr w:type="spellStart"/>
      <w:r>
        <w:t>art</w:t>
      </w:r>
      <w:proofErr w:type="spellEnd"/>
      <w:r>
        <w:t xml:space="preserve"> </w:t>
      </w:r>
      <w:proofErr w:type="spellStart"/>
      <w:r>
        <w:t>hett</w:t>
      </w:r>
      <w:proofErr w:type="spellEnd"/>
      <w:r>
        <w:t xml:space="preserve"> / dar durchs besser uff das recht </w:t>
      </w:r>
      <w:proofErr w:type="spellStart"/>
      <w:r>
        <w:t>opffer</w:t>
      </w:r>
      <w:proofErr w:type="spellEnd"/>
      <w:r>
        <w:t xml:space="preserve"> Christi </w:t>
      </w:r>
      <w:proofErr w:type="spellStart"/>
      <w:r>
        <w:t>thet</w:t>
      </w:r>
      <w:proofErr w:type="spellEnd"/>
      <w:r>
        <w:t xml:space="preserve"> </w:t>
      </w:r>
      <w:proofErr w:type="spellStart"/>
      <w:r>
        <w:t>deutten</w:t>
      </w:r>
      <w:proofErr w:type="spellEnd"/>
      <w:r>
        <w:t xml:space="preserve"> / denn ein anders / das solche </w:t>
      </w:r>
      <w:proofErr w:type="spellStart"/>
      <w:r>
        <w:t>eygenschafft</w:t>
      </w:r>
      <w:proofErr w:type="spellEnd"/>
      <w:r>
        <w:t xml:space="preserve"> </w:t>
      </w:r>
      <w:proofErr w:type="spellStart"/>
      <w:r>
        <w:t>nit</w:t>
      </w:r>
      <w:proofErr w:type="spellEnd"/>
      <w:r>
        <w:t xml:space="preserve"> </w:t>
      </w:r>
      <w:proofErr w:type="spellStart"/>
      <w:r>
        <w:t>hett</w:t>
      </w:r>
      <w:proofErr w:type="spellEnd"/>
      <w:r>
        <w:t xml:space="preserve">. </w:t>
      </w:r>
      <w:proofErr w:type="spellStart"/>
      <w:r>
        <w:t>Drumb</w:t>
      </w:r>
      <w:proofErr w:type="spellEnd"/>
      <w:r>
        <w:t xml:space="preserve"> auch </w:t>
      </w:r>
      <w:proofErr w:type="spellStart"/>
      <w:r>
        <w:t>verbrenten</w:t>
      </w:r>
      <w:proofErr w:type="spellEnd"/>
      <w:r>
        <w:t xml:space="preserve"> sie etliche. Etliche </w:t>
      </w:r>
      <w:proofErr w:type="spellStart"/>
      <w:r>
        <w:t>assen</w:t>
      </w:r>
      <w:proofErr w:type="spellEnd"/>
      <w:r>
        <w:t xml:space="preserve"> sie. Etlicher genoß der </w:t>
      </w:r>
      <w:proofErr w:type="spellStart"/>
      <w:r>
        <w:t>priester</w:t>
      </w:r>
      <w:proofErr w:type="spellEnd"/>
      <w:r>
        <w:t xml:space="preserve"> / </w:t>
      </w:r>
      <w:proofErr w:type="spellStart"/>
      <w:r>
        <w:t>unn</w:t>
      </w:r>
      <w:proofErr w:type="spellEnd"/>
      <w:r>
        <w:t xml:space="preserve"> der da </w:t>
      </w:r>
      <w:proofErr w:type="spellStart"/>
      <w:r>
        <w:t>opfferet</w:t>
      </w:r>
      <w:proofErr w:type="spellEnd"/>
      <w:r>
        <w:t xml:space="preserve"> mit den armen. Etliche nicht. Die </w:t>
      </w:r>
      <w:proofErr w:type="spellStart"/>
      <w:r>
        <w:t>speyß</w:t>
      </w:r>
      <w:proofErr w:type="spellEnd"/>
      <w:r>
        <w:t xml:space="preserve"> </w:t>
      </w:r>
      <w:proofErr w:type="spellStart"/>
      <w:r>
        <w:t>opffer</w:t>
      </w:r>
      <w:proofErr w:type="spellEnd"/>
      <w:r>
        <w:t xml:space="preserve"> </w:t>
      </w:r>
      <w:proofErr w:type="spellStart"/>
      <w:r>
        <w:t>hetten</w:t>
      </w:r>
      <w:proofErr w:type="spellEnd"/>
      <w:r>
        <w:t xml:space="preserve"> ein sonderliche </w:t>
      </w:r>
      <w:proofErr w:type="spellStart"/>
      <w:r>
        <w:t>figur</w:t>
      </w:r>
      <w:proofErr w:type="spellEnd"/>
      <w:r>
        <w:t xml:space="preserve"> Christi / welche die </w:t>
      </w:r>
      <w:proofErr w:type="spellStart"/>
      <w:r>
        <w:t>brandopffer</w:t>
      </w:r>
      <w:proofErr w:type="spellEnd"/>
      <w:r>
        <w:t xml:space="preserve"> und </w:t>
      </w:r>
      <w:proofErr w:type="spellStart"/>
      <w:r>
        <w:t>fridopffer</w:t>
      </w:r>
      <w:proofErr w:type="spellEnd"/>
      <w:r>
        <w:t xml:space="preserve"> nicht </w:t>
      </w:r>
      <w:proofErr w:type="spellStart"/>
      <w:r>
        <w:t>hetten</w:t>
      </w:r>
      <w:proofErr w:type="spellEnd"/>
      <w:r>
        <w:t xml:space="preserve">. </w:t>
      </w:r>
    </w:p>
    <w:p w14:paraId="6E9AD2CB" w14:textId="77777777" w:rsidR="00593B51" w:rsidRDefault="00593B51" w:rsidP="00593B51">
      <w:pPr>
        <w:pStyle w:val="StandardWeb"/>
      </w:pPr>
      <w:r>
        <w:t xml:space="preserve">Die ding oder </w:t>
      </w:r>
      <w:proofErr w:type="spellStart"/>
      <w:r>
        <w:t>opffer</w:t>
      </w:r>
      <w:proofErr w:type="spellEnd"/>
      <w:r>
        <w:t xml:space="preserve"> des </w:t>
      </w:r>
      <w:proofErr w:type="spellStart"/>
      <w:r>
        <w:t>newen</w:t>
      </w:r>
      <w:proofErr w:type="spellEnd"/>
      <w:r>
        <w:t xml:space="preserve"> Testaments / so man </w:t>
      </w:r>
      <w:proofErr w:type="spellStart"/>
      <w:r>
        <w:t>opffern</w:t>
      </w:r>
      <w:proofErr w:type="spellEnd"/>
      <w:r>
        <w:t xml:space="preserve"> soll / in der </w:t>
      </w:r>
      <w:proofErr w:type="spellStart"/>
      <w:r>
        <w:t>newen</w:t>
      </w:r>
      <w:proofErr w:type="spellEnd"/>
      <w:r>
        <w:t xml:space="preserve"> </w:t>
      </w:r>
      <w:proofErr w:type="spellStart"/>
      <w:r>
        <w:t>unnd</w:t>
      </w:r>
      <w:proofErr w:type="spellEnd"/>
      <w:r>
        <w:t xml:space="preserve"> </w:t>
      </w:r>
      <w:proofErr w:type="spellStart"/>
      <w:r>
        <w:t>unsichtparlichen</w:t>
      </w:r>
      <w:proofErr w:type="spellEnd"/>
      <w:r>
        <w:t xml:space="preserve"> </w:t>
      </w:r>
      <w:proofErr w:type="spellStart"/>
      <w:r>
        <w:t>huetten</w:t>
      </w:r>
      <w:proofErr w:type="spellEnd"/>
      <w:r>
        <w:t xml:space="preserve"> / und uff dem alter / den kein geschaffen </w:t>
      </w:r>
      <w:proofErr w:type="spellStart"/>
      <w:r>
        <w:t>hand</w:t>
      </w:r>
      <w:proofErr w:type="spellEnd"/>
      <w:r>
        <w:t xml:space="preserve"> uff </w:t>
      </w:r>
      <w:proofErr w:type="spellStart"/>
      <w:r>
        <w:t>gericht</w:t>
      </w:r>
      <w:proofErr w:type="spellEnd"/>
      <w:r>
        <w:t xml:space="preserve"> hat / mag man also nennen. Unser leben. Unser </w:t>
      </w:r>
      <w:proofErr w:type="spellStart"/>
      <w:r>
        <w:t>sele</w:t>
      </w:r>
      <w:proofErr w:type="spellEnd"/>
      <w:r>
        <w:t xml:space="preserve">. Unser </w:t>
      </w:r>
      <w:proofErr w:type="spellStart"/>
      <w:r>
        <w:t>geyst</w:t>
      </w:r>
      <w:proofErr w:type="spellEnd"/>
      <w:r>
        <w:t xml:space="preserve">. Unser </w:t>
      </w:r>
      <w:proofErr w:type="spellStart"/>
      <w:r>
        <w:t>fleysch</w:t>
      </w:r>
      <w:proofErr w:type="spellEnd"/>
      <w:r>
        <w:t xml:space="preserve">. </w:t>
      </w:r>
      <w:proofErr w:type="spellStart"/>
      <w:r>
        <w:t>Unnser</w:t>
      </w:r>
      <w:proofErr w:type="spellEnd"/>
      <w:r>
        <w:t xml:space="preserve"> </w:t>
      </w:r>
      <w:proofErr w:type="spellStart"/>
      <w:r>
        <w:t>bluth</w:t>
      </w:r>
      <w:proofErr w:type="spellEnd"/>
      <w:r>
        <w:t xml:space="preserve">. Unser guter will zu </w:t>
      </w:r>
      <w:proofErr w:type="spellStart"/>
      <w:r>
        <w:t>got</w:t>
      </w:r>
      <w:proofErr w:type="spellEnd"/>
      <w:r>
        <w:t xml:space="preserve">. Gottis lobe oder </w:t>
      </w:r>
      <w:proofErr w:type="spellStart"/>
      <w:r>
        <w:t>preyß</w:t>
      </w:r>
      <w:proofErr w:type="spellEnd"/>
      <w:r>
        <w:t xml:space="preserve">. Gottis </w:t>
      </w:r>
      <w:proofErr w:type="spellStart"/>
      <w:r>
        <w:t>sterck</w:t>
      </w:r>
      <w:proofErr w:type="spellEnd"/>
      <w:r>
        <w:t xml:space="preserve">. </w:t>
      </w:r>
      <w:proofErr w:type="spellStart"/>
      <w:r>
        <w:t>Unn</w:t>
      </w:r>
      <w:proofErr w:type="spellEnd"/>
      <w:r>
        <w:t xml:space="preserve"> </w:t>
      </w:r>
      <w:proofErr w:type="spellStart"/>
      <w:r>
        <w:t>weyßheit</w:t>
      </w:r>
      <w:proofErr w:type="spellEnd"/>
      <w:r>
        <w:t xml:space="preserve">. Gottis </w:t>
      </w:r>
      <w:proofErr w:type="spellStart"/>
      <w:r>
        <w:t>namen</w:t>
      </w:r>
      <w:proofErr w:type="spellEnd"/>
      <w:r>
        <w:t xml:space="preserve"> </w:t>
      </w:r>
      <w:proofErr w:type="spellStart"/>
      <w:r>
        <w:t>unn</w:t>
      </w:r>
      <w:proofErr w:type="spellEnd"/>
      <w:r>
        <w:t xml:space="preserve"> </w:t>
      </w:r>
      <w:proofErr w:type="spellStart"/>
      <w:r>
        <w:t>bekentnis</w:t>
      </w:r>
      <w:proofErr w:type="spellEnd"/>
      <w:r>
        <w:t xml:space="preserve">. Mitleiden </w:t>
      </w:r>
      <w:proofErr w:type="spellStart"/>
      <w:r>
        <w:t>Huellf</w:t>
      </w:r>
      <w:proofErr w:type="spellEnd"/>
      <w:r>
        <w:t xml:space="preserve"> / </w:t>
      </w:r>
      <w:proofErr w:type="spellStart"/>
      <w:r>
        <w:t>radt</w:t>
      </w:r>
      <w:proofErr w:type="spellEnd"/>
      <w:r>
        <w:t xml:space="preserve"> / und </w:t>
      </w:r>
      <w:proofErr w:type="spellStart"/>
      <w:r>
        <w:t>dienstpergkeyt</w:t>
      </w:r>
      <w:proofErr w:type="spellEnd"/>
      <w:r>
        <w:t xml:space="preserve"> des </w:t>
      </w:r>
      <w:proofErr w:type="spellStart"/>
      <w:r>
        <w:t>nehsten</w:t>
      </w:r>
      <w:proofErr w:type="spellEnd"/>
      <w:r>
        <w:t xml:space="preserve">. Oder also. </w:t>
      </w:r>
      <w:proofErr w:type="spellStart"/>
      <w:r>
        <w:t>Ertoedtung</w:t>
      </w:r>
      <w:proofErr w:type="spellEnd"/>
      <w:r>
        <w:t xml:space="preserve"> des </w:t>
      </w:r>
      <w:proofErr w:type="spellStart"/>
      <w:r>
        <w:t>fleyschs</w:t>
      </w:r>
      <w:proofErr w:type="spellEnd"/>
      <w:r>
        <w:t xml:space="preserve">. </w:t>
      </w:r>
      <w:proofErr w:type="spellStart"/>
      <w:r>
        <w:t>Mitleyden</w:t>
      </w:r>
      <w:proofErr w:type="spellEnd"/>
      <w:r>
        <w:t xml:space="preserve">. </w:t>
      </w:r>
      <w:proofErr w:type="spellStart"/>
      <w:r>
        <w:t>Schlachtopffer</w:t>
      </w:r>
      <w:proofErr w:type="spellEnd"/>
      <w:r>
        <w:t xml:space="preserve">. </w:t>
      </w:r>
      <w:proofErr w:type="spellStart"/>
      <w:r>
        <w:t>Brandopffer</w:t>
      </w:r>
      <w:proofErr w:type="spellEnd"/>
      <w:r>
        <w:t xml:space="preserve"> in </w:t>
      </w:r>
      <w:proofErr w:type="spellStart"/>
      <w:r>
        <w:t>verfolgung</w:t>
      </w:r>
      <w:proofErr w:type="spellEnd"/>
      <w:r>
        <w:t xml:space="preserve"> </w:t>
      </w:r>
      <w:proofErr w:type="spellStart"/>
      <w:r>
        <w:t>verbrandt</w:t>
      </w:r>
      <w:proofErr w:type="spellEnd"/>
      <w:r>
        <w:t xml:space="preserve">. </w:t>
      </w:r>
      <w:proofErr w:type="spellStart"/>
      <w:r>
        <w:t>Todopffer</w:t>
      </w:r>
      <w:proofErr w:type="spellEnd"/>
      <w:r>
        <w:t xml:space="preserve">. </w:t>
      </w:r>
      <w:proofErr w:type="spellStart"/>
      <w:r>
        <w:t>Nidergang</w:t>
      </w:r>
      <w:proofErr w:type="spellEnd"/>
      <w:r>
        <w:t xml:space="preserve"> </w:t>
      </w:r>
      <w:proofErr w:type="spellStart"/>
      <w:r>
        <w:t>unnsers</w:t>
      </w:r>
      <w:proofErr w:type="spellEnd"/>
      <w:r>
        <w:t xml:space="preserve"> willens. Haß und </w:t>
      </w:r>
      <w:proofErr w:type="spellStart"/>
      <w:r>
        <w:t>neyd</w:t>
      </w:r>
      <w:proofErr w:type="spellEnd"/>
      <w:r>
        <w:t xml:space="preserve"> unserer </w:t>
      </w:r>
      <w:proofErr w:type="spellStart"/>
      <w:r>
        <w:t>selen</w:t>
      </w:r>
      <w:proofErr w:type="spellEnd"/>
      <w:r>
        <w:t xml:space="preserve">. </w:t>
      </w:r>
      <w:proofErr w:type="spellStart"/>
      <w:r>
        <w:t>Verderbung</w:t>
      </w:r>
      <w:proofErr w:type="spellEnd"/>
      <w:r>
        <w:t xml:space="preserve"> </w:t>
      </w:r>
      <w:proofErr w:type="spellStart"/>
      <w:r>
        <w:t>eygner</w:t>
      </w:r>
      <w:proofErr w:type="spellEnd"/>
      <w:r>
        <w:t xml:space="preserve"> </w:t>
      </w:r>
      <w:proofErr w:type="spellStart"/>
      <w:r>
        <w:t>luesten</w:t>
      </w:r>
      <w:proofErr w:type="spellEnd"/>
      <w:r>
        <w:t xml:space="preserve">. Item uff der ander </w:t>
      </w:r>
      <w:proofErr w:type="spellStart"/>
      <w:r>
        <w:t>seyten</w:t>
      </w:r>
      <w:proofErr w:type="spellEnd"/>
      <w:r>
        <w:t xml:space="preserve">. Priesterthum. </w:t>
      </w:r>
      <w:proofErr w:type="spellStart"/>
      <w:r>
        <w:t>Herliche</w:t>
      </w:r>
      <w:proofErr w:type="spellEnd"/>
      <w:r>
        <w:t xml:space="preserve"> </w:t>
      </w:r>
      <w:proofErr w:type="spellStart"/>
      <w:r>
        <w:t>auffersteung</w:t>
      </w:r>
      <w:proofErr w:type="spellEnd"/>
      <w:r>
        <w:t xml:space="preserve">. </w:t>
      </w:r>
      <w:proofErr w:type="spellStart"/>
      <w:r>
        <w:t>Hymelfart</w:t>
      </w:r>
      <w:proofErr w:type="spellEnd"/>
      <w:r>
        <w:t xml:space="preserve">. Handlung in den </w:t>
      </w:r>
      <w:proofErr w:type="spellStart"/>
      <w:r>
        <w:t>himeln</w:t>
      </w:r>
      <w:proofErr w:type="spellEnd"/>
      <w:r>
        <w:t xml:space="preserve">. Das </w:t>
      </w:r>
      <w:proofErr w:type="spellStart"/>
      <w:r>
        <w:t>priesterthumb</w:t>
      </w:r>
      <w:proofErr w:type="spellEnd"/>
      <w:r>
        <w:t xml:space="preserve"> ist auch ein </w:t>
      </w:r>
      <w:proofErr w:type="spellStart"/>
      <w:r>
        <w:t>opffer</w:t>
      </w:r>
      <w:proofErr w:type="spellEnd"/>
      <w:r>
        <w:t xml:space="preserve">. Der </w:t>
      </w:r>
      <w:proofErr w:type="spellStart"/>
      <w:r>
        <w:t>priester</w:t>
      </w:r>
      <w:proofErr w:type="spellEnd"/>
      <w:r>
        <w:t xml:space="preserve"> ist ein </w:t>
      </w:r>
      <w:proofErr w:type="spellStart"/>
      <w:r>
        <w:t>opffer</w:t>
      </w:r>
      <w:proofErr w:type="spellEnd"/>
      <w:r>
        <w:t xml:space="preserve">. Ein ding in der </w:t>
      </w:r>
      <w:proofErr w:type="spellStart"/>
      <w:r>
        <w:t>person</w:t>
      </w:r>
      <w:proofErr w:type="spellEnd"/>
      <w:r>
        <w:t xml:space="preserve"> </w:t>
      </w:r>
      <w:proofErr w:type="spellStart"/>
      <w:r>
        <w:t>Zweyerley</w:t>
      </w:r>
      <w:proofErr w:type="spellEnd"/>
      <w:r>
        <w:t xml:space="preserve"> </w:t>
      </w:r>
      <w:proofErr w:type="spellStart"/>
      <w:r>
        <w:t>sachen</w:t>
      </w:r>
      <w:proofErr w:type="spellEnd"/>
      <w:r>
        <w:t xml:space="preserve">. Moses sagt von dem </w:t>
      </w:r>
      <w:proofErr w:type="spellStart"/>
      <w:r>
        <w:t>opffer</w:t>
      </w:r>
      <w:proofErr w:type="spellEnd"/>
      <w:r>
        <w:t xml:space="preserve"> </w:t>
      </w:r>
      <w:proofErr w:type="spellStart"/>
      <w:r>
        <w:t>unn</w:t>
      </w:r>
      <w:proofErr w:type="spellEnd"/>
      <w:r>
        <w:t xml:space="preserve"> </w:t>
      </w:r>
      <w:proofErr w:type="spellStart"/>
      <w:r>
        <w:t>priesterthum</w:t>
      </w:r>
      <w:proofErr w:type="spellEnd"/>
      <w:r>
        <w:t xml:space="preserve"> / Christus von dem sterben und </w:t>
      </w:r>
      <w:proofErr w:type="spellStart"/>
      <w:r>
        <w:t>auffersteung</w:t>
      </w:r>
      <w:proofErr w:type="spellEnd"/>
      <w:r>
        <w:t xml:space="preserve">. Paulus von der </w:t>
      </w:r>
      <w:proofErr w:type="spellStart"/>
      <w:r>
        <w:t>toedtung</w:t>
      </w:r>
      <w:proofErr w:type="spellEnd"/>
      <w:r>
        <w:t xml:space="preserve"> des </w:t>
      </w:r>
      <w:proofErr w:type="spellStart"/>
      <w:r>
        <w:t>fleyschs</w:t>
      </w:r>
      <w:proofErr w:type="spellEnd"/>
      <w:r>
        <w:t xml:space="preserve"> oder </w:t>
      </w:r>
      <w:proofErr w:type="spellStart"/>
      <w:r>
        <w:t>glydmas</w:t>
      </w:r>
      <w:proofErr w:type="spellEnd"/>
      <w:r>
        <w:t xml:space="preserve"> / und von der </w:t>
      </w:r>
      <w:proofErr w:type="spellStart"/>
      <w:r>
        <w:t>handlung</w:t>
      </w:r>
      <w:proofErr w:type="spellEnd"/>
      <w:r>
        <w:t xml:space="preserve"> im </w:t>
      </w:r>
      <w:proofErr w:type="spellStart"/>
      <w:r>
        <w:t>hymel</w:t>
      </w:r>
      <w:proofErr w:type="spellEnd"/>
      <w:r>
        <w:t xml:space="preserve"> / und auch von </w:t>
      </w:r>
      <w:proofErr w:type="spellStart"/>
      <w:r>
        <w:t>aufferstehung</w:t>
      </w:r>
      <w:proofErr w:type="spellEnd"/>
      <w:r>
        <w:t xml:space="preserve"> und leben Christi. </w:t>
      </w:r>
    </w:p>
    <w:p w14:paraId="4495A876" w14:textId="77777777" w:rsidR="00593B51" w:rsidRDefault="00593B51" w:rsidP="00593B51">
      <w:pPr>
        <w:pStyle w:val="StandardWeb"/>
      </w:pPr>
      <w:r>
        <w:t xml:space="preserve">Christus aber / hats alles </w:t>
      </w:r>
      <w:proofErr w:type="spellStart"/>
      <w:r>
        <w:t>außgericht</w:t>
      </w:r>
      <w:proofErr w:type="spellEnd"/>
      <w:r>
        <w:t xml:space="preserve"> </w:t>
      </w:r>
      <w:proofErr w:type="spellStart"/>
      <w:r>
        <w:t>unnd</w:t>
      </w:r>
      <w:proofErr w:type="spellEnd"/>
      <w:r>
        <w:t xml:space="preserve"> uns </w:t>
      </w:r>
      <w:proofErr w:type="spellStart"/>
      <w:r>
        <w:t>alleyn</w:t>
      </w:r>
      <w:proofErr w:type="spellEnd"/>
      <w:r>
        <w:t xml:space="preserve"> erworben / </w:t>
      </w:r>
      <w:proofErr w:type="spellStart"/>
      <w:r>
        <w:t>opffer</w:t>
      </w:r>
      <w:proofErr w:type="spellEnd"/>
      <w:r>
        <w:t xml:space="preserve"> </w:t>
      </w:r>
      <w:proofErr w:type="spellStart"/>
      <w:r>
        <w:t>unnd</w:t>
      </w:r>
      <w:proofErr w:type="spellEnd"/>
      <w:r>
        <w:t xml:space="preserve"> </w:t>
      </w:r>
      <w:proofErr w:type="spellStart"/>
      <w:r>
        <w:t>priesterthum</w:t>
      </w:r>
      <w:proofErr w:type="spellEnd"/>
      <w:r>
        <w:t xml:space="preserve"> / </w:t>
      </w:r>
      <w:proofErr w:type="spellStart"/>
      <w:r>
        <w:t>nidergang</w:t>
      </w:r>
      <w:proofErr w:type="spellEnd"/>
      <w:r>
        <w:t xml:space="preserve"> des </w:t>
      </w:r>
      <w:proofErr w:type="spellStart"/>
      <w:r>
        <w:t>todes</w:t>
      </w:r>
      <w:proofErr w:type="spellEnd"/>
      <w:r>
        <w:t xml:space="preserve"> / </w:t>
      </w:r>
      <w:proofErr w:type="spellStart"/>
      <w:r>
        <w:t>unn</w:t>
      </w:r>
      <w:proofErr w:type="spellEnd"/>
      <w:r>
        <w:t xml:space="preserve"> </w:t>
      </w:r>
      <w:proofErr w:type="spellStart"/>
      <w:r>
        <w:t>ufferstehung</w:t>
      </w:r>
      <w:proofErr w:type="spellEnd"/>
      <w:r>
        <w:t xml:space="preserve"> des </w:t>
      </w:r>
      <w:proofErr w:type="spellStart"/>
      <w:r>
        <w:t>lebens</w:t>
      </w:r>
      <w:proofErr w:type="spellEnd"/>
      <w:r>
        <w:t xml:space="preserve">. Christus ist gestorben </w:t>
      </w:r>
      <w:proofErr w:type="spellStart"/>
      <w:r>
        <w:t>fur</w:t>
      </w:r>
      <w:proofErr w:type="spellEnd"/>
      <w:r>
        <w:t xml:space="preserve"> unsere </w:t>
      </w:r>
      <w:proofErr w:type="spellStart"/>
      <w:r>
        <w:t>sund</w:t>
      </w:r>
      <w:proofErr w:type="spellEnd"/>
      <w:r>
        <w:t xml:space="preserve"> / </w:t>
      </w:r>
      <w:proofErr w:type="spellStart"/>
      <w:r>
        <w:t>unnd</w:t>
      </w:r>
      <w:proofErr w:type="spellEnd"/>
      <w:r>
        <w:t xml:space="preserve"> </w:t>
      </w:r>
      <w:proofErr w:type="spellStart"/>
      <w:r>
        <w:t>aufferstanden</w:t>
      </w:r>
      <w:proofErr w:type="spellEnd"/>
      <w:r>
        <w:t xml:space="preserve"> </w:t>
      </w:r>
      <w:proofErr w:type="spellStart"/>
      <w:r>
        <w:t>umb</w:t>
      </w:r>
      <w:proofErr w:type="spellEnd"/>
      <w:r>
        <w:t xml:space="preserve"> unsere </w:t>
      </w:r>
      <w:proofErr w:type="spellStart"/>
      <w:r>
        <w:t>gerechtigkeit</w:t>
      </w:r>
      <w:proofErr w:type="spellEnd"/>
      <w:r>
        <w:t xml:space="preserve"> willen / in dem </w:t>
      </w:r>
      <w:proofErr w:type="spellStart"/>
      <w:r>
        <w:t>fleysch</w:t>
      </w:r>
      <w:proofErr w:type="spellEnd"/>
      <w:r>
        <w:t xml:space="preserve"> / welches das recht </w:t>
      </w:r>
      <w:proofErr w:type="spellStart"/>
      <w:r>
        <w:t>opffer</w:t>
      </w:r>
      <w:proofErr w:type="spellEnd"/>
      <w:r>
        <w:t xml:space="preserve"> war / durch </w:t>
      </w:r>
      <w:proofErr w:type="spellStart"/>
      <w:r>
        <w:t>seynen</w:t>
      </w:r>
      <w:proofErr w:type="spellEnd"/>
      <w:r>
        <w:t xml:space="preserve"> </w:t>
      </w:r>
      <w:proofErr w:type="spellStart"/>
      <w:r>
        <w:t>geyst</w:t>
      </w:r>
      <w:proofErr w:type="spellEnd"/>
      <w:r>
        <w:t xml:space="preserve"> / der auch ein rechter </w:t>
      </w:r>
      <w:proofErr w:type="spellStart"/>
      <w:r>
        <w:t>priester</w:t>
      </w:r>
      <w:proofErr w:type="spellEnd"/>
      <w:r>
        <w:t xml:space="preserve"> ist. </w:t>
      </w:r>
      <w:proofErr w:type="spellStart"/>
      <w:r>
        <w:t>Jdoch</w:t>
      </w:r>
      <w:proofErr w:type="spellEnd"/>
      <w:r>
        <w:t xml:space="preserve"> ist </w:t>
      </w:r>
      <w:proofErr w:type="spellStart"/>
      <w:r>
        <w:t>ygliches</w:t>
      </w:r>
      <w:proofErr w:type="spellEnd"/>
      <w:r>
        <w:t xml:space="preserve"> ein </w:t>
      </w:r>
      <w:proofErr w:type="spellStart"/>
      <w:r>
        <w:t>opffer</w:t>
      </w:r>
      <w:proofErr w:type="spellEnd"/>
      <w:r>
        <w:t xml:space="preserve"> </w:t>
      </w:r>
      <w:proofErr w:type="spellStart"/>
      <w:r>
        <w:t>unn</w:t>
      </w:r>
      <w:proofErr w:type="spellEnd"/>
      <w:r>
        <w:t xml:space="preserve"> </w:t>
      </w:r>
      <w:proofErr w:type="spellStart"/>
      <w:r>
        <w:t>priester</w:t>
      </w:r>
      <w:proofErr w:type="spellEnd"/>
      <w:r>
        <w:t xml:space="preserve">. Christus hat </w:t>
      </w:r>
      <w:proofErr w:type="spellStart"/>
      <w:r>
        <w:t>nit</w:t>
      </w:r>
      <w:proofErr w:type="spellEnd"/>
      <w:r>
        <w:t xml:space="preserve"> </w:t>
      </w:r>
      <w:proofErr w:type="spellStart"/>
      <w:r>
        <w:t>alleyn</w:t>
      </w:r>
      <w:proofErr w:type="spellEnd"/>
      <w:r>
        <w:t xml:space="preserve"> </w:t>
      </w:r>
      <w:proofErr w:type="spellStart"/>
      <w:r>
        <w:t>seynem</w:t>
      </w:r>
      <w:proofErr w:type="spellEnd"/>
      <w:r>
        <w:t xml:space="preserve"> </w:t>
      </w:r>
      <w:proofErr w:type="spellStart"/>
      <w:r>
        <w:t>vatter</w:t>
      </w:r>
      <w:proofErr w:type="spellEnd"/>
      <w:r>
        <w:t xml:space="preserve"> </w:t>
      </w:r>
      <w:proofErr w:type="spellStart"/>
      <w:r>
        <w:t>auff</w:t>
      </w:r>
      <w:proofErr w:type="spellEnd"/>
      <w:r>
        <w:t xml:space="preserve"> dem brandroste / des </w:t>
      </w:r>
      <w:proofErr w:type="spellStart"/>
      <w:r>
        <w:t>galgens</w:t>
      </w:r>
      <w:proofErr w:type="spellEnd"/>
      <w:r>
        <w:t xml:space="preserve"> / seyn </w:t>
      </w:r>
      <w:proofErr w:type="spellStart"/>
      <w:r>
        <w:t>fleysch</w:t>
      </w:r>
      <w:proofErr w:type="spellEnd"/>
      <w:r>
        <w:t xml:space="preserve"> und </w:t>
      </w:r>
      <w:proofErr w:type="spellStart"/>
      <w:r>
        <w:t>blut</w:t>
      </w:r>
      <w:proofErr w:type="spellEnd"/>
      <w:r>
        <w:t xml:space="preserve"> / sondern </w:t>
      </w:r>
      <w:proofErr w:type="spellStart"/>
      <w:r>
        <w:t>seynen</w:t>
      </w:r>
      <w:proofErr w:type="spellEnd"/>
      <w:r>
        <w:t xml:space="preserve"> </w:t>
      </w:r>
      <w:proofErr w:type="spellStart"/>
      <w:r>
        <w:t>geyst</w:t>
      </w:r>
      <w:proofErr w:type="spellEnd"/>
      <w:r>
        <w:t xml:space="preserve"> </w:t>
      </w:r>
      <w:proofErr w:type="spellStart"/>
      <w:r>
        <w:t>geopffert</w:t>
      </w:r>
      <w:proofErr w:type="spellEnd"/>
      <w:r>
        <w:t xml:space="preserve"> / und in die </w:t>
      </w:r>
      <w:proofErr w:type="spellStart"/>
      <w:r>
        <w:t>hende</w:t>
      </w:r>
      <w:proofErr w:type="spellEnd"/>
      <w:r>
        <w:t xml:space="preserve"> des </w:t>
      </w:r>
      <w:proofErr w:type="spellStart"/>
      <w:r>
        <w:t>vatters</w:t>
      </w:r>
      <w:proofErr w:type="spellEnd"/>
      <w:r>
        <w:t xml:space="preserve"> geben. Hat sich also allenthalben </w:t>
      </w:r>
      <w:proofErr w:type="spellStart"/>
      <w:r>
        <w:t>geopffert</w:t>
      </w:r>
      <w:proofErr w:type="spellEnd"/>
      <w:r>
        <w:t xml:space="preserve"> / </w:t>
      </w:r>
      <w:proofErr w:type="spellStart"/>
      <w:r>
        <w:t>unn</w:t>
      </w:r>
      <w:proofErr w:type="spellEnd"/>
      <w:r>
        <w:t xml:space="preserve"> ist uns </w:t>
      </w:r>
      <w:proofErr w:type="spellStart"/>
      <w:r>
        <w:t>vorgangen</w:t>
      </w:r>
      <w:proofErr w:type="spellEnd"/>
      <w:r>
        <w:t xml:space="preserve"> / uff das wir </w:t>
      </w:r>
      <w:proofErr w:type="spellStart"/>
      <w:r>
        <w:t>ym</w:t>
      </w:r>
      <w:proofErr w:type="spellEnd"/>
      <w:r>
        <w:t xml:space="preserve"> </w:t>
      </w:r>
      <w:proofErr w:type="spellStart"/>
      <w:r>
        <w:t>nochfolgen</w:t>
      </w:r>
      <w:proofErr w:type="spellEnd"/>
      <w:r>
        <w:t xml:space="preserve"> / mit unserm </w:t>
      </w:r>
      <w:proofErr w:type="spellStart"/>
      <w:r>
        <w:t>fleysch</w:t>
      </w:r>
      <w:proofErr w:type="spellEnd"/>
      <w:r>
        <w:t xml:space="preserve"> / </w:t>
      </w:r>
      <w:proofErr w:type="spellStart"/>
      <w:r>
        <w:t>leyp</w:t>
      </w:r>
      <w:proofErr w:type="spellEnd"/>
      <w:r>
        <w:t xml:space="preserve"> / </w:t>
      </w:r>
      <w:proofErr w:type="spellStart"/>
      <w:r>
        <w:t>blut</w:t>
      </w:r>
      <w:proofErr w:type="spellEnd"/>
      <w:r>
        <w:t xml:space="preserve"> / leben / </w:t>
      </w:r>
      <w:proofErr w:type="spellStart"/>
      <w:r>
        <w:t>sele</w:t>
      </w:r>
      <w:proofErr w:type="spellEnd"/>
      <w:r>
        <w:t xml:space="preserve"> </w:t>
      </w:r>
      <w:proofErr w:type="spellStart"/>
      <w:r>
        <w:t>unnd</w:t>
      </w:r>
      <w:proofErr w:type="spellEnd"/>
      <w:r>
        <w:t xml:space="preserve"> </w:t>
      </w:r>
      <w:proofErr w:type="spellStart"/>
      <w:r>
        <w:t>geyst</w:t>
      </w:r>
      <w:proofErr w:type="spellEnd"/>
      <w:r>
        <w:t xml:space="preserve">. </w:t>
      </w:r>
    </w:p>
    <w:p w14:paraId="3C6C944E" w14:textId="77777777" w:rsidR="00593B51" w:rsidRDefault="00593B51" w:rsidP="00593B51">
      <w:pPr>
        <w:pStyle w:val="StandardWeb"/>
      </w:pPr>
      <w:r>
        <w:t xml:space="preserve">Christus </w:t>
      </w:r>
      <w:proofErr w:type="spellStart"/>
      <w:r>
        <w:t>opffer</w:t>
      </w:r>
      <w:proofErr w:type="spellEnd"/>
      <w:r>
        <w:t xml:space="preserve"> </w:t>
      </w:r>
      <w:proofErr w:type="spellStart"/>
      <w:r>
        <w:t>heyst</w:t>
      </w:r>
      <w:proofErr w:type="spellEnd"/>
      <w:r>
        <w:t xml:space="preserve"> / gehorsam / </w:t>
      </w:r>
      <w:proofErr w:type="spellStart"/>
      <w:r>
        <w:t>leyp</w:t>
      </w:r>
      <w:proofErr w:type="spellEnd"/>
      <w:r>
        <w:t xml:space="preserve"> / </w:t>
      </w:r>
      <w:proofErr w:type="spellStart"/>
      <w:r>
        <w:t>blut</w:t>
      </w:r>
      <w:proofErr w:type="spellEnd"/>
      <w:r>
        <w:t xml:space="preserve"> / leben </w:t>
      </w:r>
      <w:proofErr w:type="spellStart"/>
      <w:r>
        <w:t>unn</w:t>
      </w:r>
      <w:proofErr w:type="spellEnd"/>
      <w:r>
        <w:t xml:space="preserve"> </w:t>
      </w:r>
      <w:proofErr w:type="spellStart"/>
      <w:r>
        <w:t>herligkeyt</w:t>
      </w:r>
      <w:proofErr w:type="spellEnd"/>
      <w:r>
        <w:t xml:space="preserve"> </w:t>
      </w:r>
      <w:proofErr w:type="spellStart"/>
      <w:r>
        <w:t>seynes</w:t>
      </w:r>
      <w:proofErr w:type="spellEnd"/>
      <w:r>
        <w:t xml:space="preserve"> </w:t>
      </w:r>
      <w:proofErr w:type="spellStart"/>
      <w:r>
        <w:t>vatters</w:t>
      </w:r>
      <w:proofErr w:type="spellEnd"/>
      <w:r>
        <w:t xml:space="preserve">. </w:t>
      </w:r>
      <w:proofErr w:type="spellStart"/>
      <w:r>
        <w:t>Unn</w:t>
      </w:r>
      <w:proofErr w:type="spellEnd"/>
      <w:r>
        <w:t xml:space="preserve"> in d’ Summa. Christus </w:t>
      </w:r>
      <w:proofErr w:type="spellStart"/>
      <w:r>
        <w:t>thet</w:t>
      </w:r>
      <w:proofErr w:type="spellEnd"/>
      <w:r>
        <w:t xml:space="preserve"> </w:t>
      </w:r>
      <w:proofErr w:type="spellStart"/>
      <w:r>
        <w:t>gottis</w:t>
      </w:r>
      <w:proofErr w:type="spellEnd"/>
      <w:r>
        <w:t xml:space="preserve"> willen im </w:t>
      </w:r>
      <w:proofErr w:type="spellStart"/>
      <w:r>
        <w:t>hoechisten</w:t>
      </w:r>
      <w:proofErr w:type="spellEnd"/>
      <w:r>
        <w:t xml:space="preserve"> </w:t>
      </w:r>
      <w:proofErr w:type="spellStart"/>
      <w:r>
        <w:t>fleyß</w:t>
      </w:r>
      <w:proofErr w:type="spellEnd"/>
      <w:r>
        <w:t xml:space="preserve"> / mehr dann alle </w:t>
      </w:r>
      <w:proofErr w:type="spellStart"/>
      <w:r>
        <w:t>creaturen</w:t>
      </w:r>
      <w:proofErr w:type="spellEnd"/>
      <w:r>
        <w:t xml:space="preserve"> / </w:t>
      </w:r>
      <w:proofErr w:type="spellStart"/>
      <w:r>
        <w:t>fleyssiger</w:t>
      </w:r>
      <w:proofErr w:type="spellEnd"/>
      <w:r>
        <w:t xml:space="preserve"> denn all </w:t>
      </w:r>
      <w:proofErr w:type="spellStart"/>
      <w:r>
        <w:t>engeln</w:t>
      </w:r>
      <w:proofErr w:type="spellEnd"/>
      <w:r>
        <w:t xml:space="preserve"> und </w:t>
      </w:r>
      <w:proofErr w:type="spellStart"/>
      <w:r>
        <w:t>heyligen</w:t>
      </w:r>
      <w:proofErr w:type="spellEnd"/>
      <w:r>
        <w:t xml:space="preserve">. </w:t>
      </w:r>
      <w:proofErr w:type="spellStart"/>
      <w:r>
        <w:t>Reyniglicher</w:t>
      </w:r>
      <w:proofErr w:type="spellEnd"/>
      <w:r>
        <w:t xml:space="preserve"> denn sein </w:t>
      </w:r>
      <w:proofErr w:type="spellStart"/>
      <w:r>
        <w:t>gantzer</w:t>
      </w:r>
      <w:proofErr w:type="spellEnd"/>
      <w:r>
        <w:t xml:space="preserve"> </w:t>
      </w:r>
      <w:proofErr w:type="spellStart"/>
      <w:r>
        <w:t>leyp</w:t>
      </w:r>
      <w:proofErr w:type="spellEnd"/>
      <w:r>
        <w:t xml:space="preserve"> / der sein </w:t>
      </w:r>
      <w:proofErr w:type="spellStart"/>
      <w:r>
        <w:t>heylige</w:t>
      </w:r>
      <w:proofErr w:type="spellEnd"/>
      <w:r>
        <w:t xml:space="preserve"> </w:t>
      </w:r>
      <w:proofErr w:type="spellStart"/>
      <w:r>
        <w:t>gemeyne</w:t>
      </w:r>
      <w:proofErr w:type="spellEnd"/>
      <w:r>
        <w:t xml:space="preserve"> ist. Und der gehorsam was sein </w:t>
      </w:r>
      <w:proofErr w:type="spellStart"/>
      <w:r>
        <w:t>hoechistes</w:t>
      </w:r>
      <w:proofErr w:type="spellEnd"/>
      <w:r>
        <w:t xml:space="preserve"> </w:t>
      </w:r>
      <w:proofErr w:type="spellStart"/>
      <w:r>
        <w:t>opffer</w:t>
      </w:r>
      <w:proofErr w:type="spellEnd"/>
      <w:r>
        <w:t xml:space="preserve"> / </w:t>
      </w:r>
      <w:proofErr w:type="spellStart"/>
      <w:r>
        <w:t>auß</w:t>
      </w:r>
      <w:proofErr w:type="spellEnd"/>
      <w:r>
        <w:t xml:space="preserve"> welchem alle andere </w:t>
      </w:r>
      <w:proofErr w:type="spellStart"/>
      <w:r>
        <w:t>opffere</w:t>
      </w:r>
      <w:proofErr w:type="spellEnd"/>
      <w:r>
        <w:t xml:space="preserve"> in Christo </w:t>
      </w:r>
      <w:proofErr w:type="spellStart"/>
      <w:r>
        <w:t>ire</w:t>
      </w:r>
      <w:proofErr w:type="spellEnd"/>
      <w:r>
        <w:t xml:space="preserve"> </w:t>
      </w:r>
      <w:proofErr w:type="spellStart"/>
      <w:r>
        <w:t>gerechtigkeit</w:t>
      </w:r>
      <w:proofErr w:type="spellEnd"/>
      <w:r>
        <w:t xml:space="preserve"> </w:t>
      </w:r>
      <w:proofErr w:type="spellStart"/>
      <w:r>
        <w:t>nemen</w:t>
      </w:r>
      <w:proofErr w:type="spellEnd"/>
      <w:r>
        <w:t xml:space="preserve">. Denn es was </w:t>
      </w:r>
      <w:proofErr w:type="spellStart"/>
      <w:r>
        <w:t>anfencklich</w:t>
      </w:r>
      <w:proofErr w:type="spellEnd"/>
      <w:r>
        <w:t xml:space="preserve"> von Christo geschrieben / das er </w:t>
      </w:r>
      <w:proofErr w:type="spellStart"/>
      <w:r>
        <w:t>gottis</w:t>
      </w:r>
      <w:proofErr w:type="spellEnd"/>
      <w:r>
        <w:t xml:space="preserve"> willen thun </w:t>
      </w:r>
      <w:proofErr w:type="spellStart"/>
      <w:r>
        <w:t>solt</w:t>
      </w:r>
      <w:proofErr w:type="spellEnd"/>
      <w:r>
        <w:t xml:space="preserve"> und wurde / welchen er auch mehr </w:t>
      </w:r>
      <w:proofErr w:type="spellStart"/>
      <w:r>
        <w:t>volbracht</w:t>
      </w:r>
      <w:proofErr w:type="spellEnd"/>
      <w:r>
        <w:t xml:space="preserve"> hat / denn alle </w:t>
      </w:r>
      <w:proofErr w:type="spellStart"/>
      <w:r>
        <w:t>creaturen</w:t>
      </w:r>
      <w:proofErr w:type="spellEnd"/>
      <w:r>
        <w:t xml:space="preserve"> </w:t>
      </w:r>
      <w:proofErr w:type="spellStart"/>
      <w:r>
        <w:t>volbrengen</w:t>
      </w:r>
      <w:proofErr w:type="spellEnd"/>
      <w:r>
        <w:t xml:space="preserve"> </w:t>
      </w:r>
      <w:proofErr w:type="spellStart"/>
      <w:r>
        <w:t>kunden</w:t>
      </w:r>
      <w:proofErr w:type="spellEnd"/>
      <w:r>
        <w:t xml:space="preserve">. </w:t>
      </w:r>
      <w:proofErr w:type="spellStart"/>
      <w:r>
        <w:t>Drumb</w:t>
      </w:r>
      <w:proofErr w:type="spellEnd"/>
      <w:r>
        <w:t xml:space="preserve"> ist Christus ein </w:t>
      </w:r>
      <w:proofErr w:type="spellStart"/>
      <w:r>
        <w:t>furst</w:t>
      </w:r>
      <w:proofErr w:type="spellEnd"/>
      <w:r>
        <w:t xml:space="preserve"> und </w:t>
      </w:r>
      <w:proofErr w:type="spellStart"/>
      <w:r>
        <w:t>haupt</w:t>
      </w:r>
      <w:proofErr w:type="spellEnd"/>
      <w:r>
        <w:t xml:space="preserve"> / </w:t>
      </w:r>
      <w:proofErr w:type="spellStart"/>
      <w:r>
        <w:t>nit</w:t>
      </w:r>
      <w:proofErr w:type="spellEnd"/>
      <w:r>
        <w:t xml:space="preserve"> allein der </w:t>
      </w:r>
      <w:proofErr w:type="spellStart"/>
      <w:r>
        <w:t>priester</w:t>
      </w:r>
      <w:proofErr w:type="spellEnd"/>
      <w:r>
        <w:t xml:space="preserve"> / </w:t>
      </w:r>
      <w:proofErr w:type="spellStart"/>
      <w:r>
        <w:t>sondernn</w:t>
      </w:r>
      <w:proofErr w:type="spellEnd"/>
      <w:r>
        <w:t xml:space="preserve"> ein </w:t>
      </w:r>
      <w:proofErr w:type="spellStart"/>
      <w:r>
        <w:t>rechtfertigung</w:t>
      </w:r>
      <w:proofErr w:type="spellEnd"/>
      <w:r>
        <w:t xml:space="preserve"> aller </w:t>
      </w:r>
      <w:proofErr w:type="spellStart"/>
      <w:r>
        <w:t>opffer</w:t>
      </w:r>
      <w:proofErr w:type="spellEnd"/>
      <w:r>
        <w:t xml:space="preserve"> / in </w:t>
      </w:r>
      <w:proofErr w:type="spellStart"/>
      <w:r>
        <w:t>hymel</w:t>
      </w:r>
      <w:proofErr w:type="spellEnd"/>
      <w:r>
        <w:t xml:space="preserve"> und erden / welche die </w:t>
      </w:r>
      <w:proofErr w:type="spellStart"/>
      <w:r>
        <w:t>engelen</w:t>
      </w:r>
      <w:proofErr w:type="spellEnd"/>
      <w:r>
        <w:t xml:space="preserve"> im </w:t>
      </w:r>
      <w:proofErr w:type="spellStart"/>
      <w:r>
        <w:t>hymell</w:t>
      </w:r>
      <w:proofErr w:type="spellEnd"/>
      <w:r>
        <w:t xml:space="preserve"> oder die </w:t>
      </w:r>
      <w:proofErr w:type="spellStart"/>
      <w:r>
        <w:t>heyligen</w:t>
      </w:r>
      <w:proofErr w:type="spellEnd"/>
      <w:r>
        <w:t xml:space="preserve"> </w:t>
      </w:r>
      <w:proofErr w:type="spellStart"/>
      <w:r>
        <w:t>menschen</w:t>
      </w:r>
      <w:proofErr w:type="spellEnd"/>
      <w:r>
        <w:t xml:space="preserve"> </w:t>
      </w:r>
      <w:proofErr w:type="spellStart"/>
      <w:r>
        <w:t>auff</w:t>
      </w:r>
      <w:proofErr w:type="spellEnd"/>
      <w:r>
        <w:t xml:space="preserve"> erden Gott </w:t>
      </w:r>
      <w:proofErr w:type="spellStart"/>
      <w:r>
        <w:t>opffern</w:t>
      </w:r>
      <w:proofErr w:type="spellEnd"/>
      <w:r>
        <w:t xml:space="preserve">. </w:t>
      </w:r>
    </w:p>
    <w:p w14:paraId="2C823B38" w14:textId="77777777" w:rsidR="00593B51" w:rsidRDefault="00593B51" w:rsidP="00593B51">
      <w:pPr>
        <w:pStyle w:val="StandardWeb"/>
      </w:pPr>
      <w:r>
        <w:rPr>
          <w:rStyle w:val="Fett"/>
          <w:rFonts w:eastAsiaTheme="majorEastAsia"/>
        </w:rPr>
        <w:t xml:space="preserve">Von Christus priesterschafft und </w:t>
      </w:r>
      <w:proofErr w:type="spellStart"/>
      <w:r>
        <w:rPr>
          <w:rStyle w:val="Fett"/>
          <w:rFonts w:eastAsiaTheme="majorEastAsia"/>
        </w:rPr>
        <w:t>opffer</w:t>
      </w:r>
      <w:proofErr w:type="spellEnd"/>
      <w:r>
        <w:rPr>
          <w:rStyle w:val="Fett"/>
          <w:rFonts w:eastAsiaTheme="majorEastAsia"/>
        </w:rPr>
        <w:t>.</w:t>
      </w:r>
      <w:r>
        <w:t xml:space="preserve"> </w:t>
      </w:r>
    </w:p>
    <w:p w14:paraId="1B26A6BE" w14:textId="77777777" w:rsidR="00593B51" w:rsidRDefault="00593B51" w:rsidP="00593B51">
      <w:pPr>
        <w:pStyle w:val="StandardWeb"/>
      </w:pPr>
      <w:r>
        <w:t xml:space="preserve">Christus Priesterschafft ist ein </w:t>
      </w:r>
      <w:proofErr w:type="spellStart"/>
      <w:r>
        <w:t>priesterthum</w:t>
      </w:r>
      <w:proofErr w:type="spellEnd"/>
      <w:r>
        <w:t xml:space="preserve"> des </w:t>
      </w:r>
      <w:proofErr w:type="spellStart"/>
      <w:r>
        <w:t>frides</w:t>
      </w:r>
      <w:proofErr w:type="spellEnd"/>
      <w:r>
        <w:t xml:space="preserve"> </w:t>
      </w:r>
      <w:proofErr w:type="spellStart"/>
      <w:r>
        <w:t>unnd</w:t>
      </w:r>
      <w:proofErr w:type="spellEnd"/>
      <w:r>
        <w:t xml:space="preserve"> </w:t>
      </w:r>
      <w:proofErr w:type="spellStart"/>
      <w:r>
        <w:t>gerechtigkeyt</w:t>
      </w:r>
      <w:proofErr w:type="spellEnd"/>
      <w:r>
        <w:t xml:space="preserve"> nach der </w:t>
      </w:r>
      <w:proofErr w:type="spellStart"/>
      <w:r>
        <w:t>ordenung</w:t>
      </w:r>
      <w:proofErr w:type="spellEnd"/>
      <w:r>
        <w:t xml:space="preserve"> </w:t>
      </w:r>
      <w:proofErr w:type="spellStart"/>
      <w:r>
        <w:t>Melchisedeck</w:t>
      </w:r>
      <w:proofErr w:type="spellEnd"/>
      <w:r>
        <w:t xml:space="preserve"> des </w:t>
      </w:r>
      <w:proofErr w:type="spellStart"/>
      <w:r>
        <w:t>Koeniges</w:t>
      </w:r>
      <w:proofErr w:type="spellEnd"/>
      <w:r>
        <w:t xml:space="preserve"> Salem. des </w:t>
      </w:r>
      <w:proofErr w:type="spellStart"/>
      <w:r>
        <w:t>frides</w:t>
      </w:r>
      <w:proofErr w:type="spellEnd"/>
      <w:r>
        <w:t xml:space="preserve">. Das alle gewissen zu </w:t>
      </w:r>
      <w:proofErr w:type="spellStart"/>
      <w:r>
        <w:t>friden</w:t>
      </w:r>
      <w:proofErr w:type="spellEnd"/>
      <w:r>
        <w:t xml:space="preserve"> werden / durch Christus </w:t>
      </w:r>
      <w:proofErr w:type="spellStart"/>
      <w:r>
        <w:t>priesterthum</w:t>
      </w:r>
      <w:proofErr w:type="spellEnd"/>
      <w:r>
        <w:t xml:space="preserve"> und </w:t>
      </w:r>
      <w:proofErr w:type="spellStart"/>
      <w:r>
        <w:t>opffer</w:t>
      </w:r>
      <w:proofErr w:type="spellEnd"/>
      <w:r>
        <w:t xml:space="preserve"> / die Christum </w:t>
      </w:r>
      <w:proofErr w:type="spellStart"/>
      <w:r>
        <w:t>gruentlich</w:t>
      </w:r>
      <w:proofErr w:type="spellEnd"/>
      <w:r>
        <w:t xml:space="preserve"> </w:t>
      </w:r>
      <w:proofErr w:type="spellStart"/>
      <w:r>
        <w:t>unnd</w:t>
      </w:r>
      <w:proofErr w:type="spellEnd"/>
      <w:r>
        <w:t xml:space="preserve"> </w:t>
      </w:r>
      <w:proofErr w:type="spellStart"/>
      <w:r>
        <w:t>wol</w:t>
      </w:r>
      <w:proofErr w:type="spellEnd"/>
      <w:r>
        <w:t xml:space="preserve"> erkennen. </w:t>
      </w:r>
      <w:proofErr w:type="spellStart"/>
      <w:r>
        <w:t>Dieweyl</w:t>
      </w:r>
      <w:proofErr w:type="spellEnd"/>
      <w:r>
        <w:t xml:space="preserve"> sie sehen das Christus der </w:t>
      </w:r>
      <w:proofErr w:type="spellStart"/>
      <w:r>
        <w:t>unstreflich</w:t>
      </w:r>
      <w:proofErr w:type="spellEnd"/>
      <w:r>
        <w:t xml:space="preserve"> </w:t>
      </w:r>
      <w:proofErr w:type="spellStart"/>
      <w:r>
        <w:t>priester</w:t>
      </w:r>
      <w:proofErr w:type="spellEnd"/>
      <w:r>
        <w:t xml:space="preserve"> ist / in welchem Gott </w:t>
      </w:r>
      <w:proofErr w:type="spellStart"/>
      <w:r>
        <w:t>gantzen</w:t>
      </w:r>
      <w:proofErr w:type="spellEnd"/>
      <w:r>
        <w:t xml:space="preserve"> </w:t>
      </w:r>
      <w:proofErr w:type="spellStart"/>
      <w:r>
        <w:t>wolgefallen</w:t>
      </w:r>
      <w:proofErr w:type="spellEnd"/>
      <w:r>
        <w:t xml:space="preserve"> hat / und der </w:t>
      </w:r>
      <w:proofErr w:type="spellStart"/>
      <w:r>
        <w:t>fuer</w:t>
      </w:r>
      <w:proofErr w:type="spellEnd"/>
      <w:r>
        <w:t xml:space="preserve"> </w:t>
      </w:r>
      <w:proofErr w:type="spellStart"/>
      <w:r>
        <w:t>Got</w:t>
      </w:r>
      <w:proofErr w:type="spellEnd"/>
      <w:r>
        <w:t xml:space="preserve"> </w:t>
      </w:r>
      <w:proofErr w:type="spellStart"/>
      <w:r>
        <w:t>mechtig</w:t>
      </w:r>
      <w:proofErr w:type="spellEnd"/>
      <w:r>
        <w:t xml:space="preserve"> ist / und das </w:t>
      </w:r>
      <w:proofErr w:type="spellStart"/>
      <w:r>
        <w:t>yhm</w:t>
      </w:r>
      <w:proofErr w:type="spellEnd"/>
      <w:r>
        <w:t xml:space="preserve"> Gott </w:t>
      </w:r>
      <w:proofErr w:type="spellStart"/>
      <w:r>
        <w:t>nit</w:t>
      </w:r>
      <w:proofErr w:type="spellEnd"/>
      <w:r>
        <w:t xml:space="preserve"> </w:t>
      </w:r>
      <w:proofErr w:type="spellStart"/>
      <w:r>
        <w:t>wegerenn</w:t>
      </w:r>
      <w:proofErr w:type="spellEnd"/>
      <w:r>
        <w:t xml:space="preserve"> </w:t>
      </w:r>
      <w:proofErr w:type="spellStart"/>
      <w:r>
        <w:t>darff</w:t>
      </w:r>
      <w:proofErr w:type="spellEnd"/>
      <w:r>
        <w:t xml:space="preserve"> / </w:t>
      </w:r>
      <w:proofErr w:type="spellStart"/>
      <w:r>
        <w:t>unnd</w:t>
      </w:r>
      <w:proofErr w:type="spellEnd"/>
      <w:r>
        <w:t xml:space="preserve"> was er </w:t>
      </w:r>
      <w:proofErr w:type="spellStart"/>
      <w:r>
        <w:t>fuer</w:t>
      </w:r>
      <w:proofErr w:type="spellEnd"/>
      <w:r>
        <w:t xml:space="preserve"> Gott thut / </w:t>
      </w:r>
      <w:proofErr w:type="spellStart"/>
      <w:r>
        <w:t>darinn</w:t>
      </w:r>
      <w:proofErr w:type="spellEnd"/>
      <w:r>
        <w:t xml:space="preserve"> hat Gott ewigen </w:t>
      </w:r>
      <w:proofErr w:type="spellStart"/>
      <w:r>
        <w:t>wolgefallen</w:t>
      </w:r>
      <w:proofErr w:type="spellEnd"/>
      <w:r>
        <w:t xml:space="preserve">. Der </w:t>
      </w:r>
      <w:proofErr w:type="spellStart"/>
      <w:r>
        <w:t>gerechtigkeit</w:t>
      </w:r>
      <w:proofErr w:type="spellEnd"/>
      <w:r>
        <w:t xml:space="preserve"> aber ist Christus ein </w:t>
      </w:r>
      <w:proofErr w:type="spellStart"/>
      <w:r>
        <w:t>priester</w:t>
      </w:r>
      <w:proofErr w:type="spellEnd"/>
      <w:r>
        <w:t xml:space="preserve"> / noch der </w:t>
      </w:r>
      <w:proofErr w:type="spellStart"/>
      <w:r>
        <w:t>ordnung</w:t>
      </w:r>
      <w:proofErr w:type="spellEnd"/>
      <w:r>
        <w:t xml:space="preserve"> </w:t>
      </w:r>
      <w:proofErr w:type="spellStart"/>
      <w:r>
        <w:t>Melchisedeck</w:t>
      </w:r>
      <w:proofErr w:type="spellEnd"/>
      <w:r>
        <w:t xml:space="preserve"> / das Christus alle </w:t>
      </w:r>
      <w:proofErr w:type="spellStart"/>
      <w:r>
        <w:t>gebresten</w:t>
      </w:r>
      <w:proofErr w:type="spellEnd"/>
      <w:r>
        <w:t xml:space="preserve"> aller </w:t>
      </w:r>
      <w:proofErr w:type="spellStart"/>
      <w:r>
        <w:t>sunder</w:t>
      </w:r>
      <w:proofErr w:type="spellEnd"/>
      <w:r>
        <w:t xml:space="preserve"> in </w:t>
      </w:r>
      <w:proofErr w:type="spellStart"/>
      <w:r>
        <w:t>hymel</w:t>
      </w:r>
      <w:proofErr w:type="spellEnd"/>
      <w:r>
        <w:t xml:space="preserve"> </w:t>
      </w:r>
      <w:proofErr w:type="spellStart"/>
      <w:r>
        <w:t>unnd</w:t>
      </w:r>
      <w:proofErr w:type="spellEnd"/>
      <w:r>
        <w:t xml:space="preserve"> </w:t>
      </w:r>
      <w:proofErr w:type="spellStart"/>
      <w:r>
        <w:t>erdenn</w:t>
      </w:r>
      <w:proofErr w:type="spellEnd"/>
      <w:r>
        <w:t xml:space="preserve"> </w:t>
      </w:r>
      <w:proofErr w:type="spellStart"/>
      <w:r>
        <w:t>erstatt</w:t>
      </w:r>
      <w:proofErr w:type="spellEnd"/>
      <w:r>
        <w:t xml:space="preserve"> hat / </w:t>
      </w:r>
      <w:proofErr w:type="spellStart"/>
      <w:r>
        <w:t>unnd</w:t>
      </w:r>
      <w:proofErr w:type="spellEnd"/>
      <w:r>
        <w:t xml:space="preserve"> </w:t>
      </w:r>
      <w:proofErr w:type="spellStart"/>
      <w:r>
        <w:t>heyst</w:t>
      </w:r>
      <w:proofErr w:type="spellEnd"/>
      <w:r>
        <w:t xml:space="preserve"> derhalben Gott unsere </w:t>
      </w:r>
      <w:proofErr w:type="spellStart"/>
      <w:r>
        <w:t>gerechtigkeyt</w:t>
      </w:r>
      <w:proofErr w:type="spellEnd"/>
      <w:r>
        <w:t xml:space="preserve"> / das er alles vergeltet / </w:t>
      </w:r>
      <w:proofErr w:type="spellStart"/>
      <w:r>
        <w:t>darinn</w:t>
      </w:r>
      <w:proofErr w:type="spellEnd"/>
      <w:r>
        <w:t xml:space="preserve"> wir ungerecht und </w:t>
      </w:r>
      <w:proofErr w:type="spellStart"/>
      <w:r>
        <w:t>strefflich</w:t>
      </w:r>
      <w:proofErr w:type="spellEnd"/>
      <w:r>
        <w:t xml:space="preserve"> </w:t>
      </w:r>
      <w:proofErr w:type="spellStart"/>
      <w:r>
        <w:t>seind</w:t>
      </w:r>
      <w:proofErr w:type="spellEnd"/>
      <w:r>
        <w:t xml:space="preserve">. Sein </w:t>
      </w:r>
      <w:proofErr w:type="spellStart"/>
      <w:r>
        <w:t>leyp</w:t>
      </w:r>
      <w:proofErr w:type="spellEnd"/>
      <w:r>
        <w:t xml:space="preserve"> und </w:t>
      </w:r>
      <w:proofErr w:type="spellStart"/>
      <w:r>
        <w:t>blut</w:t>
      </w:r>
      <w:proofErr w:type="spellEnd"/>
      <w:r>
        <w:t xml:space="preserve"> ist </w:t>
      </w:r>
      <w:proofErr w:type="spellStart"/>
      <w:r>
        <w:t>one</w:t>
      </w:r>
      <w:proofErr w:type="spellEnd"/>
      <w:r>
        <w:t xml:space="preserve"> </w:t>
      </w:r>
      <w:proofErr w:type="spellStart"/>
      <w:r>
        <w:t>sunde</w:t>
      </w:r>
      <w:proofErr w:type="spellEnd"/>
      <w:r>
        <w:t xml:space="preserve"> / von dem </w:t>
      </w:r>
      <w:proofErr w:type="spellStart"/>
      <w:r>
        <w:t>heyligen</w:t>
      </w:r>
      <w:proofErr w:type="spellEnd"/>
      <w:r>
        <w:t xml:space="preserve"> </w:t>
      </w:r>
      <w:proofErr w:type="spellStart"/>
      <w:r>
        <w:t>geyst</w:t>
      </w:r>
      <w:proofErr w:type="spellEnd"/>
      <w:r>
        <w:t xml:space="preserve"> empfangen. Sein leben </w:t>
      </w:r>
      <w:proofErr w:type="spellStart"/>
      <w:r>
        <w:t>one</w:t>
      </w:r>
      <w:proofErr w:type="spellEnd"/>
      <w:r>
        <w:t xml:space="preserve"> </w:t>
      </w:r>
      <w:proofErr w:type="spellStart"/>
      <w:r>
        <w:t>tadell</w:t>
      </w:r>
      <w:proofErr w:type="spellEnd"/>
      <w:r>
        <w:t xml:space="preserve">. Sein todt voller </w:t>
      </w:r>
      <w:proofErr w:type="spellStart"/>
      <w:r>
        <w:t>gehorsams</w:t>
      </w:r>
      <w:proofErr w:type="spellEnd"/>
      <w:r>
        <w:t xml:space="preserve">. Sein </w:t>
      </w:r>
      <w:proofErr w:type="spellStart"/>
      <w:r>
        <w:t>weyßheit</w:t>
      </w:r>
      <w:proofErr w:type="spellEnd"/>
      <w:r>
        <w:t xml:space="preserve"> und </w:t>
      </w:r>
      <w:proofErr w:type="spellStart"/>
      <w:r>
        <w:t>vorstandt</w:t>
      </w:r>
      <w:proofErr w:type="spellEnd"/>
      <w:r>
        <w:t xml:space="preserve"> am </w:t>
      </w:r>
      <w:proofErr w:type="spellStart"/>
      <w:r>
        <w:t>hoechisten</w:t>
      </w:r>
      <w:proofErr w:type="spellEnd"/>
      <w:r>
        <w:t xml:space="preserve">. Sein will am </w:t>
      </w:r>
      <w:proofErr w:type="spellStart"/>
      <w:r>
        <w:t>volkummesten</w:t>
      </w:r>
      <w:proofErr w:type="spellEnd"/>
      <w:r>
        <w:t xml:space="preserve">. </w:t>
      </w:r>
      <w:proofErr w:type="spellStart"/>
      <w:r>
        <w:t>Darumb</w:t>
      </w:r>
      <w:proofErr w:type="spellEnd"/>
      <w:r>
        <w:t xml:space="preserve"> ist Christus ein gerechter </w:t>
      </w:r>
      <w:proofErr w:type="spellStart"/>
      <w:r>
        <w:t>priester</w:t>
      </w:r>
      <w:proofErr w:type="spellEnd"/>
      <w:r>
        <w:t xml:space="preserve"> / der ein </w:t>
      </w:r>
      <w:proofErr w:type="spellStart"/>
      <w:r>
        <w:t>warhafftigk</w:t>
      </w:r>
      <w:proofErr w:type="spellEnd"/>
      <w:r>
        <w:t xml:space="preserve"> gerecht priesterlich </w:t>
      </w:r>
      <w:proofErr w:type="spellStart"/>
      <w:r>
        <w:t>ampt</w:t>
      </w:r>
      <w:proofErr w:type="spellEnd"/>
      <w:r>
        <w:t xml:space="preserve"> </w:t>
      </w:r>
      <w:proofErr w:type="spellStart"/>
      <w:r>
        <w:t>fueret</w:t>
      </w:r>
      <w:proofErr w:type="spellEnd"/>
      <w:r>
        <w:t xml:space="preserve"> / und ist auch ein gerecht unschuldig </w:t>
      </w:r>
      <w:proofErr w:type="spellStart"/>
      <w:r>
        <w:t>opffer</w:t>
      </w:r>
      <w:proofErr w:type="spellEnd"/>
      <w:r>
        <w:t xml:space="preserve"> / das er Gott </w:t>
      </w:r>
      <w:proofErr w:type="spellStart"/>
      <w:r>
        <w:t>selbs</w:t>
      </w:r>
      <w:proofErr w:type="spellEnd"/>
      <w:r>
        <w:t xml:space="preserve"> </w:t>
      </w:r>
      <w:proofErr w:type="spellStart"/>
      <w:r>
        <w:t>opfferet</w:t>
      </w:r>
      <w:proofErr w:type="spellEnd"/>
      <w:r>
        <w:t xml:space="preserve">. </w:t>
      </w:r>
    </w:p>
    <w:p w14:paraId="34D780DE" w14:textId="77777777" w:rsidR="00593B51" w:rsidRDefault="00593B51" w:rsidP="00593B51">
      <w:pPr>
        <w:pStyle w:val="StandardWeb"/>
      </w:pPr>
      <w:r>
        <w:t xml:space="preserve">Das war die </w:t>
      </w:r>
      <w:proofErr w:type="spellStart"/>
      <w:r>
        <w:t>ordnung</w:t>
      </w:r>
      <w:proofErr w:type="spellEnd"/>
      <w:r>
        <w:t xml:space="preserve"> </w:t>
      </w:r>
      <w:proofErr w:type="spellStart"/>
      <w:r>
        <w:t>Melchisedeck</w:t>
      </w:r>
      <w:proofErr w:type="spellEnd"/>
      <w:r>
        <w:t xml:space="preserve"> des </w:t>
      </w:r>
      <w:proofErr w:type="spellStart"/>
      <w:r>
        <w:t>koeniges</w:t>
      </w:r>
      <w:proofErr w:type="spellEnd"/>
      <w:r>
        <w:t xml:space="preserve"> Salem / das ist / des </w:t>
      </w:r>
      <w:proofErr w:type="spellStart"/>
      <w:r>
        <w:t>Koeniges</w:t>
      </w:r>
      <w:proofErr w:type="spellEnd"/>
      <w:r>
        <w:t xml:space="preserve"> der </w:t>
      </w:r>
      <w:proofErr w:type="spellStart"/>
      <w:r>
        <w:t>gerechtigkeit</w:t>
      </w:r>
      <w:proofErr w:type="spellEnd"/>
      <w:r>
        <w:t xml:space="preserve"> </w:t>
      </w:r>
      <w:proofErr w:type="spellStart"/>
      <w:r>
        <w:t>unn</w:t>
      </w:r>
      <w:proofErr w:type="spellEnd"/>
      <w:r>
        <w:t xml:space="preserve"> </w:t>
      </w:r>
      <w:proofErr w:type="spellStart"/>
      <w:r>
        <w:t>frides</w:t>
      </w:r>
      <w:proofErr w:type="spellEnd"/>
      <w:r>
        <w:t xml:space="preserve"> / noch welcher Christus </w:t>
      </w:r>
      <w:proofErr w:type="spellStart"/>
      <w:r>
        <w:t>einn</w:t>
      </w:r>
      <w:proofErr w:type="spellEnd"/>
      <w:r>
        <w:t xml:space="preserve"> ewiger </w:t>
      </w:r>
      <w:proofErr w:type="spellStart"/>
      <w:r>
        <w:t>priester</w:t>
      </w:r>
      <w:proofErr w:type="spellEnd"/>
      <w:r>
        <w:t xml:space="preserve"> / </w:t>
      </w:r>
      <w:proofErr w:type="spellStart"/>
      <w:r>
        <w:t>mitt</w:t>
      </w:r>
      <w:proofErr w:type="spellEnd"/>
      <w:r>
        <w:t xml:space="preserve"> </w:t>
      </w:r>
      <w:proofErr w:type="spellStart"/>
      <w:r>
        <w:t>eyds</w:t>
      </w:r>
      <w:proofErr w:type="spellEnd"/>
      <w:r>
        <w:t xml:space="preserve"> </w:t>
      </w:r>
      <w:proofErr w:type="spellStart"/>
      <w:r>
        <w:t>bekrefftigung</w:t>
      </w:r>
      <w:proofErr w:type="spellEnd"/>
      <w:r>
        <w:t xml:space="preserve"> / gesetzt ward. </w:t>
      </w:r>
    </w:p>
    <w:p w14:paraId="4A77A72E" w14:textId="77777777" w:rsidR="00593B51" w:rsidRDefault="00593B51" w:rsidP="00593B51">
      <w:pPr>
        <w:pStyle w:val="StandardWeb"/>
      </w:pPr>
      <w:r>
        <w:t xml:space="preserve">Alle die Christum in </w:t>
      </w:r>
      <w:proofErr w:type="spellStart"/>
      <w:r>
        <w:t>seyner</w:t>
      </w:r>
      <w:proofErr w:type="spellEnd"/>
      <w:r>
        <w:t xml:space="preserve"> </w:t>
      </w:r>
      <w:proofErr w:type="spellStart"/>
      <w:r>
        <w:t>gerechtigkeit</w:t>
      </w:r>
      <w:proofErr w:type="spellEnd"/>
      <w:r>
        <w:t xml:space="preserve"> </w:t>
      </w:r>
      <w:proofErr w:type="spellStart"/>
      <w:r>
        <w:t>hertzlich</w:t>
      </w:r>
      <w:proofErr w:type="spellEnd"/>
      <w:r>
        <w:t xml:space="preserve"> erkennen / die </w:t>
      </w:r>
      <w:proofErr w:type="spellStart"/>
      <w:r>
        <w:t>begeren</w:t>
      </w:r>
      <w:proofErr w:type="spellEnd"/>
      <w:r>
        <w:t xml:space="preserve"> / das sie </w:t>
      </w:r>
      <w:proofErr w:type="spellStart"/>
      <w:r>
        <w:t>seyner</w:t>
      </w:r>
      <w:proofErr w:type="spellEnd"/>
      <w:r>
        <w:t xml:space="preserve"> </w:t>
      </w:r>
      <w:proofErr w:type="spellStart"/>
      <w:r>
        <w:t>gerechtigkeit</w:t>
      </w:r>
      <w:proofErr w:type="spellEnd"/>
      <w:r>
        <w:t xml:space="preserve"> </w:t>
      </w:r>
      <w:proofErr w:type="spellStart"/>
      <w:r>
        <w:t>genißlich</w:t>
      </w:r>
      <w:proofErr w:type="spellEnd"/>
      <w:r>
        <w:t xml:space="preserve"> wurden / und lieben doch Christum </w:t>
      </w:r>
      <w:proofErr w:type="spellStart"/>
      <w:r>
        <w:t>nit</w:t>
      </w:r>
      <w:proofErr w:type="spellEnd"/>
      <w:r>
        <w:t xml:space="preserve"> mit </w:t>
      </w:r>
      <w:proofErr w:type="spellStart"/>
      <w:r>
        <w:t>findung</w:t>
      </w:r>
      <w:proofErr w:type="spellEnd"/>
      <w:r>
        <w:t xml:space="preserve"> </w:t>
      </w:r>
      <w:proofErr w:type="spellStart"/>
      <w:r>
        <w:t>eygner</w:t>
      </w:r>
      <w:proofErr w:type="spellEnd"/>
      <w:r>
        <w:t xml:space="preserve"> </w:t>
      </w:r>
      <w:proofErr w:type="spellStart"/>
      <w:r>
        <w:t>sele</w:t>
      </w:r>
      <w:proofErr w:type="spellEnd"/>
      <w:r>
        <w:t xml:space="preserve"> / sondern mit </w:t>
      </w:r>
      <w:proofErr w:type="spellStart"/>
      <w:r>
        <w:t>gestrackter</w:t>
      </w:r>
      <w:proofErr w:type="spellEnd"/>
      <w:r>
        <w:t xml:space="preserve"> liebe / </w:t>
      </w:r>
      <w:proofErr w:type="spellStart"/>
      <w:r>
        <w:t>unnd</w:t>
      </w:r>
      <w:proofErr w:type="spellEnd"/>
      <w:r>
        <w:t xml:space="preserve"> </w:t>
      </w:r>
      <w:proofErr w:type="spellStart"/>
      <w:r>
        <w:t>welten</w:t>
      </w:r>
      <w:proofErr w:type="spellEnd"/>
      <w:r>
        <w:t xml:space="preserve"> gern / alle </w:t>
      </w:r>
      <w:proofErr w:type="spellStart"/>
      <w:r>
        <w:t>ire</w:t>
      </w:r>
      <w:proofErr w:type="spellEnd"/>
      <w:r>
        <w:t xml:space="preserve"> </w:t>
      </w:r>
      <w:proofErr w:type="spellStart"/>
      <w:r>
        <w:t>ungerechtigkeiten</w:t>
      </w:r>
      <w:proofErr w:type="spellEnd"/>
      <w:r>
        <w:t xml:space="preserve"> durch Christus </w:t>
      </w:r>
      <w:proofErr w:type="spellStart"/>
      <w:r>
        <w:t>gerechtigkeit</w:t>
      </w:r>
      <w:proofErr w:type="spellEnd"/>
      <w:r>
        <w:t xml:space="preserve"> ablegen / und sich durch Christum / </w:t>
      </w:r>
      <w:proofErr w:type="spellStart"/>
      <w:r>
        <w:t>gott</w:t>
      </w:r>
      <w:proofErr w:type="spellEnd"/>
      <w:r>
        <w:t xml:space="preserve"> dem </w:t>
      </w:r>
      <w:proofErr w:type="spellStart"/>
      <w:r>
        <w:t>hern</w:t>
      </w:r>
      <w:proofErr w:type="spellEnd"/>
      <w:r>
        <w:t xml:space="preserve"> </w:t>
      </w:r>
      <w:proofErr w:type="spellStart"/>
      <w:r>
        <w:t>voreynigen</w:t>
      </w:r>
      <w:proofErr w:type="spellEnd"/>
      <w:r>
        <w:t xml:space="preserve"> / </w:t>
      </w:r>
      <w:proofErr w:type="spellStart"/>
      <w:r>
        <w:t>unnd</w:t>
      </w:r>
      <w:proofErr w:type="spellEnd"/>
      <w:r>
        <w:t xml:space="preserve"> </w:t>
      </w:r>
      <w:proofErr w:type="spellStart"/>
      <w:r>
        <w:t>wolgefellig</w:t>
      </w:r>
      <w:proofErr w:type="spellEnd"/>
      <w:r>
        <w:t xml:space="preserve"> machen. Wenn sie diesen verstand von dem </w:t>
      </w:r>
      <w:proofErr w:type="spellStart"/>
      <w:r>
        <w:t>vatter</w:t>
      </w:r>
      <w:proofErr w:type="spellEnd"/>
      <w:r>
        <w:t xml:space="preserve"> </w:t>
      </w:r>
      <w:proofErr w:type="spellStart"/>
      <w:r>
        <w:t>gehoert</w:t>
      </w:r>
      <w:proofErr w:type="spellEnd"/>
      <w:r>
        <w:t xml:space="preserve"> und gelernt haben (der </w:t>
      </w:r>
      <w:proofErr w:type="spellStart"/>
      <w:r>
        <w:t>alleyn</w:t>
      </w:r>
      <w:proofErr w:type="spellEnd"/>
      <w:r>
        <w:t xml:space="preserve"> </w:t>
      </w:r>
      <w:proofErr w:type="spellStart"/>
      <w:r>
        <w:t>tzewget</w:t>
      </w:r>
      <w:proofErr w:type="spellEnd"/>
      <w:r>
        <w:t xml:space="preserve"> / </w:t>
      </w:r>
      <w:proofErr w:type="spellStart"/>
      <w:r>
        <w:t>unnd</w:t>
      </w:r>
      <w:proofErr w:type="spellEnd"/>
      <w:r>
        <w:t xml:space="preserve"> an Christum </w:t>
      </w:r>
      <w:proofErr w:type="spellStart"/>
      <w:r>
        <w:t>bindt</w:t>
      </w:r>
      <w:proofErr w:type="spellEnd"/>
      <w:r>
        <w:t xml:space="preserve">) so </w:t>
      </w:r>
      <w:proofErr w:type="spellStart"/>
      <w:r>
        <w:t>frewet</w:t>
      </w:r>
      <w:proofErr w:type="spellEnd"/>
      <w:r>
        <w:t xml:space="preserve"> sich </w:t>
      </w:r>
      <w:proofErr w:type="spellStart"/>
      <w:r>
        <w:t>yr</w:t>
      </w:r>
      <w:proofErr w:type="spellEnd"/>
      <w:r>
        <w:t xml:space="preserve"> </w:t>
      </w:r>
      <w:proofErr w:type="spellStart"/>
      <w:r>
        <w:t>hertz</w:t>
      </w:r>
      <w:proofErr w:type="spellEnd"/>
      <w:r>
        <w:t xml:space="preserve"> und </w:t>
      </w:r>
      <w:proofErr w:type="spellStart"/>
      <w:r>
        <w:t>lobesingt</w:t>
      </w:r>
      <w:proofErr w:type="spellEnd"/>
      <w:r>
        <w:t xml:space="preserve"> </w:t>
      </w:r>
      <w:proofErr w:type="spellStart"/>
      <w:r>
        <w:t>Got</w:t>
      </w:r>
      <w:proofErr w:type="spellEnd"/>
      <w:r>
        <w:t xml:space="preserve"> und Christo / und hat hitzige </w:t>
      </w:r>
      <w:proofErr w:type="spellStart"/>
      <w:r>
        <w:t>begerung</w:t>
      </w:r>
      <w:proofErr w:type="spellEnd"/>
      <w:r>
        <w:t xml:space="preserve"> / zu </w:t>
      </w:r>
      <w:proofErr w:type="spellStart"/>
      <w:r>
        <w:t>eim</w:t>
      </w:r>
      <w:proofErr w:type="spellEnd"/>
      <w:r>
        <w:t xml:space="preserve"> solchen </w:t>
      </w:r>
      <w:proofErr w:type="spellStart"/>
      <w:r>
        <w:t>priester</w:t>
      </w:r>
      <w:proofErr w:type="spellEnd"/>
      <w:r>
        <w:t xml:space="preserve"> zukommen / </w:t>
      </w:r>
      <w:proofErr w:type="spellStart"/>
      <w:r>
        <w:t>seyne</w:t>
      </w:r>
      <w:proofErr w:type="spellEnd"/>
      <w:r>
        <w:t xml:space="preserve"> </w:t>
      </w:r>
      <w:proofErr w:type="spellStart"/>
      <w:r>
        <w:t>weyßheit</w:t>
      </w:r>
      <w:proofErr w:type="spellEnd"/>
      <w:r>
        <w:t xml:space="preserve"> / </w:t>
      </w:r>
      <w:proofErr w:type="spellStart"/>
      <w:r>
        <w:t>frid</w:t>
      </w:r>
      <w:proofErr w:type="spellEnd"/>
      <w:r>
        <w:t xml:space="preserve"> / </w:t>
      </w:r>
      <w:proofErr w:type="spellStart"/>
      <w:r>
        <w:t>gerechtigkeit</w:t>
      </w:r>
      <w:proofErr w:type="spellEnd"/>
      <w:r>
        <w:t xml:space="preserve"> / gehorsam / </w:t>
      </w:r>
      <w:proofErr w:type="spellStart"/>
      <w:r>
        <w:t>unn</w:t>
      </w:r>
      <w:proofErr w:type="spellEnd"/>
      <w:r>
        <w:t xml:space="preserve"> </w:t>
      </w:r>
      <w:proofErr w:type="spellStart"/>
      <w:r>
        <w:t>gericht</w:t>
      </w:r>
      <w:proofErr w:type="spellEnd"/>
      <w:r>
        <w:t xml:space="preserve"> / </w:t>
      </w:r>
      <w:proofErr w:type="spellStart"/>
      <w:r>
        <w:t>unn</w:t>
      </w:r>
      <w:proofErr w:type="spellEnd"/>
      <w:r>
        <w:t xml:space="preserve"> alles von </w:t>
      </w:r>
      <w:proofErr w:type="spellStart"/>
      <w:r>
        <w:t>yhm</w:t>
      </w:r>
      <w:proofErr w:type="spellEnd"/>
      <w:r>
        <w:t xml:space="preserve"> / </w:t>
      </w:r>
      <w:proofErr w:type="spellStart"/>
      <w:r>
        <w:t>unnd</w:t>
      </w:r>
      <w:proofErr w:type="spellEnd"/>
      <w:r>
        <w:t xml:space="preserve"> durch </w:t>
      </w:r>
      <w:proofErr w:type="spellStart"/>
      <w:r>
        <w:t>yhn</w:t>
      </w:r>
      <w:proofErr w:type="spellEnd"/>
      <w:r>
        <w:t xml:space="preserve"> </w:t>
      </w:r>
      <w:proofErr w:type="spellStart"/>
      <w:r>
        <w:t>entpfahen</w:t>
      </w:r>
      <w:proofErr w:type="spellEnd"/>
      <w:r>
        <w:t xml:space="preserve"> / das </w:t>
      </w:r>
      <w:proofErr w:type="spellStart"/>
      <w:r>
        <w:t>eynem</w:t>
      </w:r>
      <w:proofErr w:type="spellEnd"/>
      <w:r>
        <w:t xml:space="preserve"> </w:t>
      </w:r>
      <w:proofErr w:type="spellStart"/>
      <w:r>
        <w:t>priester</w:t>
      </w:r>
      <w:proofErr w:type="spellEnd"/>
      <w:r>
        <w:t xml:space="preserve"> </w:t>
      </w:r>
      <w:proofErr w:type="spellStart"/>
      <w:r>
        <w:t>tzugehoeret</w:t>
      </w:r>
      <w:proofErr w:type="spellEnd"/>
      <w:r>
        <w:t xml:space="preserve">. </w:t>
      </w:r>
    </w:p>
    <w:p w14:paraId="6B556414" w14:textId="77777777" w:rsidR="00593B51" w:rsidRDefault="00593B51" w:rsidP="00593B51">
      <w:pPr>
        <w:pStyle w:val="StandardWeb"/>
      </w:pPr>
      <w:r>
        <w:t xml:space="preserve">Noch mehr. Ein liebreicher </w:t>
      </w:r>
      <w:proofErr w:type="spellStart"/>
      <w:r>
        <w:t>erkenner</w:t>
      </w:r>
      <w:proofErr w:type="spellEnd"/>
      <w:r>
        <w:t xml:space="preserve"> Christi ist in dem schon zu </w:t>
      </w:r>
      <w:proofErr w:type="spellStart"/>
      <w:r>
        <w:t>friden</w:t>
      </w:r>
      <w:proofErr w:type="spellEnd"/>
      <w:r>
        <w:t xml:space="preserve"> </w:t>
      </w:r>
      <w:proofErr w:type="spellStart"/>
      <w:r>
        <w:t>unnd</w:t>
      </w:r>
      <w:proofErr w:type="spellEnd"/>
      <w:r>
        <w:t xml:space="preserve"> gerechtfertigt / das er an Christum sieht und in Christo </w:t>
      </w:r>
      <w:proofErr w:type="spellStart"/>
      <w:r>
        <w:t>erkent</w:t>
      </w:r>
      <w:proofErr w:type="spellEnd"/>
      <w:r>
        <w:t xml:space="preserve"> / das Christus ein solcher hoher / </w:t>
      </w:r>
      <w:proofErr w:type="spellStart"/>
      <w:r>
        <w:t>Got</w:t>
      </w:r>
      <w:proofErr w:type="spellEnd"/>
      <w:r>
        <w:t xml:space="preserve"> </w:t>
      </w:r>
      <w:proofErr w:type="spellStart"/>
      <w:r>
        <w:t>beheglicher</w:t>
      </w:r>
      <w:proofErr w:type="spellEnd"/>
      <w:r>
        <w:t xml:space="preserve"> </w:t>
      </w:r>
      <w:proofErr w:type="spellStart"/>
      <w:r>
        <w:t>priester</w:t>
      </w:r>
      <w:proofErr w:type="spellEnd"/>
      <w:r>
        <w:t xml:space="preserve"> </w:t>
      </w:r>
      <w:proofErr w:type="spellStart"/>
      <w:r>
        <w:t>unnd</w:t>
      </w:r>
      <w:proofErr w:type="spellEnd"/>
      <w:r>
        <w:t xml:space="preserve"> </w:t>
      </w:r>
      <w:proofErr w:type="spellStart"/>
      <w:r>
        <w:t>opffer</w:t>
      </w:r>
      <w:proofErr w:type="spellEnd"/>
      <w:r>
        <w:t xml:space="preserve"> ist / das er alle </w:t>
      </w:r>
      <w:proofErr w:type="spellStart"/>
      <w:r>
        <w:t>sachen</w:t>
      </w:r>
      <w:proofErr w:type="spellEnd"/>
      <w:r>
        <w:t xml:space="preserve"> der </w:t>
      </w:r>
      <w:proofErr w:type="spellStart"/>
      <w:r>
        <w:t>seynen</w:t>
      </w:r>
      <w:proofErr w:type="spellEnd"/>
      <w:r>
        <w:t xml:space="preserve"> </w:t>
      </w:r>
      <w:proofErr w:type="spellStart"/>
      <w:r>
        <w:t>fur</w:t>
      </w:r>
      <w:proofErr w:type="spellEnd"/>
      <w:r>
        <w:t xml:space="preserve"> Gott </w:t>
      </w:r>
      <w:proofErr w:type="spellStart"/>
      <w:r>
        <w:t>tregt</w:t>
      </w:r>
      <w:proofErr w:type="spellEnd"/>
      <w:r>
        <w:t xml:space="preserve">. </w:t>
      </w:r>
    </w:p>
    <w:p w14:paraId="45ED4156" w14:textId="77777777" w:rsidR="00593B51" w:rsidRDefault="00593B51" w:rsidP="00593B51">
      <w:pPr>
        <w:pStyle w:val="StandardWeb"/>
      </w:pPr>
      <w:proofErr w:type="spellStart"/>
      <w:r>
        <w:t>Drumb</w:t>
      </w:r>
      <w:proofErr w:type="spellEnd"/>
      <w:r>
        <w:t xml:space="preserve"> </w:t>
      </w:r>
      <w:proofErr w:type="spellStart"/>
      <w:r>
        <w:t>helt</w:t>
      </w:r>
      <w:proofErr w:type="spellEnd"/>
      <w:r>
        <w:t xml:space="preserve"> er sich an Christum mit ernstlicher </w:t>
      </w:r>
      <w:proofErr w:type="spellStart"/>
      <w:r>
        <w:t>annemligkeyt</w:t>
      </w:r>
      <w:proofErr w:type="spellEnd"/>
      <w:r>
        <w:t xml:space="preserve"> / </w:t>
      </w:r>
      <w:proofErr w:type="spellStart"/>
      <w:r>
        <w:t>unnd</w:t>
      </w:r>
      <w:proofErr w:type="spellEnd"/>
      <w:r>
        <w:t xml:space="preserve"> geht durch Christum zu dem </w:t>
      </w:r>
      <w:proofErr w:type="spellStart"/>
      <w:r>
        <w:t>vatter</w:t>
      </w:r>
      <w:proofErr w:type="spellEnd"/>
      <w:r>
        <w:t xml:space="preserve">. Christus ist mit </w:t>
      </w:r>
      <w:proofErr w:type="spellStart"/>
      <w:r>
        <w:t>seyner</w:t>
      </w:r>
      <w:proofErr w:type="spellEnd"/>
      <w:r>
        <w:t xml:space="preserve"> lieb </w:t>
      </w:r>
      <w:proofErr w:type="spellStart"/>
      <w:r>
        <w:t>bereyt</w:t>
      </w:r>
      <w:proofErr w:type="spellEnd"/>
      <w:r>
        <w:t xml:space="preserve"> / </w:t>
      </w:r>
      <w:proofErr w:type="spellStart"/>
      <w:r>
        <w:t>seyne</w:t>
      </w:r>
      <w:proofErr w:type="spellEnd"/>
      <w:r>
        <w:t xml:space="preserve"> </w:t>
      </w:r>
      <w:proofErr w:type="spellStart"/>
      <w:r>
        <w:t>guetter</w:t>
      </w:r>
      <w:proofErr w:type="spellEnd"/>
      <w:r>
        <w:t xml:space="preserve"> / dem </w:t>
      </w:r>
      <w:proofErr w:type="spellStart"/>
      <w:r>
        <w:t>freuntlichen</w:t>
      </w:r>
      <w:proofErr w:type="spellEnd"/>
      <w:r>
        <w:t xml:space="preserve"> </w:t>
      </w:r>
      <w:proofErr w:type="spellStart"/>
      <w:r>
        <w:t>erkenner</w:t>
      </w:r>
      <w:proofErr w:type="spellEnd"/>
      <w:r>
        <w:t xml:space="preserve"> / mit </w:t>
      </w:r>
      <w:proofErr w:type="spellStart"/>
      <w:r>
        <w:t>zuteylen</w:t>
      </w:r>
      <w:proofErr w:type="spellEnd"/>
      <w:r>
        <w:t xml:space="preserve"> / und gibt auch seine </w:t>
      </w:r>
      <w:proofErr w:type="spellStart"/>
      <w:r>
        <w:t>pristerliche</w:t>
      </w:r>
      <w:proofErr w:type="spellEnd"/>
      <w:r>
        <w:t xml:space="preserve"> </w:t>
      </w:r>
      <w:proofErr w:type="spellStart"/>
      <w:r>
        <w:t>schetze</w:t>
      </w:r>
      <w:proofErr w:type="spellEnd"/>
      <w:r>
        <w:t xml:space="preserve"> / </w:t>
      </w:r>
      <w:proofErr w:type="spellStart"/>
      <w:r>
        <w:t>zyrunge</w:t>
      </w:r>
      <w:proofErr w:type="spellEnd"/>
      <w:r>
        <w:t xml:space="preserve"> / </w:t>
      </w:r>
      <w:proofErr w:type="spellStart"/>
      <w:r>
        <w:t>unn</w:t>
      </w:r>
      <w:proofErr w:type="spellEnd"/>
      <w:r>
        <w:t xml:space="preserve"> </w:t>
      </w:r>
      <w:proofErr w:type="spellStart"/>
      <w:r>
        <w:t>geschmucke</w:t>
      </w:r>
      <w:proofErr w:type="spellEnd"/>
      <w:r>
        <w:t xml:space="preserve"> / </w:t>
      </w:r>
      <w:proofErr w:type="spellStart"/>
      <w:r>
        <w:t>miltigklich</w:t>
      </w:r>
      <w:proofErr w:type="spellEnd"/>
      <w:r>
        <w:t xml:space="preserve"> </w:t>
      </w:r>
      <w:proofErr w:type="spellStart"/>
      <w:r>
        <w:t>hyn</w:t>
      </w:r>
      <w:proofErr w:type="spellEnd"/>
      <w:r>
        <w:t xml:space="preserve"> / und macht also / alle </w:t>
      </w:r>
      <w:proofErr w:type="spellStart"/>
      <w:r>
        <w:t>gleubige</w:t>
      </w:r>
      <w:proofErr w:type="spellEnd"/>
      <w:r>
        <w:t xml:space="preserve"> (so Christum </w:t>
      </w:r>
      <w:proofErr w:type="spellStart"/>
      <w:r>
        <w:t>annemen</w:t>
      </w:r>
      <w:proofErr w:type="spellEnd"/>
      <w:r>
        <w:t xml:space="preserve"> / das ist / lieben und bekennen) zu </w:t>
      </w:r>
      <w:proofErr w:type="spellStart"/>
      <w:r>
        <w:t>priestern</w:t>
      </w:r>
      <w:proofErr w:type="spellEnd"/>
      <w:r>
        <w:t xml:space="preserve">. Das sie vor </w:t>
      </w:r>
      <w:proofErr w:type="spellStart"/>
      <w:r>
        <w:t>gottis</w:t>
      </w:r>
      <w:proofErr w:type="spellEnd"/>
      <w:r>
        <w:t xml:space="preserve"> </w:t>
      </w:r>
      <w:proofErr w:type="spellStart"/>
      <w:r>
        <w:t>augen</w:t>
      </w:r>
      <w:proofErr w:type="spellEnd"/>
      <w:r>
        <w:t xml:space="preserve"> </w:t>
      </w:r>
      <w:proofErr w:type="spellStart"/>
      <w:r>
        <w:t>one</w:t>
      </w:r>
      <w:proofErr w:type="spellEnd"/>
      <w:r>
        <w:t xml:space="preserve"> </w:t>
      </w:r>
      <w:proofErr w:type="spellStart"/>
      <w:r>
        <w:t>geferden</w:t>
      </w:r>
      <w:proofErr w:type="spellEnd"/>
      <w:r>
        <w:t xml:space="preserve"> / bestehn </w:t>
      </w:r>
      <w:proofErr w:type="spellStart"/>
      <w:r>
        <w:t>moegen</w:t>
      </w:r>
      <w:proofErr w:type="spellEnd"/>
      <w:r>
        <w:t xml:space="preserve"> / als </w:t>
      </w:r>
      <w:proofErr w:type="spellStart"/>
      <w:r>
        <w:t>angenemme</w:t>
      </w:r>
      <w:proofErr w:type="spellEnd"/>
      <w:r>
        <w:t xml:space="preserve"> </w:t>
      </w:r>
      <w:proofErr w:type="spellStart"/>
      <w:r>
        <w:t>sohne</w:t>
      </w:r>
      <w:proofErr w:type="spellEnd"/>
      <w:r>
        <w:t xml:space="preserve"> Gottis </w:t>
      </w:r>
      <w:proofErr w:type="spellStart"/>
      <w:r>
        <w:t>unnd</w:t>
      </w:r>
      <w:proofErr w:type="spellEnd"/>
      <w:r>
        <w:t xml:space="preserve"> </w:t>
      </w:r>
      <w:proofErr w:type="spellStart"/>
      <w:r>
        <w:t>brueder</w:t>
      </w:r>
      <w:proofErr w:type="spellEnd"/>
      <w:r>
        <w:t xml:space="preserve"> des / den / der </w:t>
      </w:r>
      <w:proofErr w:type="spellStart"/>
      <w:r>
        <w:t>hocheste</w:t>
      </w:r>
      <w:proofErr w:type="spellEnd"/>
      <w:r>
        <w:t xml:space="preserve"> </w:t>
      </w:r>
      <w:proofErr w:type="spellStart"/>
      <w:r>
        <w:t>priester</w:t>
      </w:r>
      <w:proofErr w:type="spellEnd"/>
      <w:r>
        <w:t xml:space="preserve"> </w:t>
      </w:r>
      <w:proofErr w:type="spellStart"/>
      <w:r>
        <w:t>figurirt</w:t>
      </w:r>
      <w:proofErr w:type="spellEnd"/>
      <w:r>
        <w:t xml:space="preserve"> hat. Das ist das sie sagen / du hast uns </w:t>
      </w:r>
      <w:proofErr w:type="spellStart"/>
      <w:r>
        <w:t>priester</w:t>
      </w:r>
      <w:proofErr w:type="spellEnd"/>
      <w:r>
        <w:t xml:space="preserve"> gemacht / vor Gott </w:t>
      </w:r>
      <w:proofErr w:type="spellStart"/>
      <w:r>
        <w:t>froehlich</w:t>
      </w:r>
      <w:proofErr w:type="spellEnd"/>
      <w:r>
        <w:t xml:space="preserve"> und </w:t>
      </w:r>
      <w:proofErr w:type="spellStart"/>
      <w:r>
        <w:t>unstrefflich</w:t>
      </w:r>
      <w:proofErr w:type="spellEnd"/>
      <w:r>
        <w:t xml:space="preserve"> / als du bist. </w:t>
      </w:r>
    </w:p>
    <w:p w14:paraId="39F053A3" w14:textId="77777777" w:rsidR="00593B51" w:rsidRDefault="00593B51" w:rsidP="00593B51">
      <w:pPr>
        <w:pStyle w:val="StandardWeb"/>
      </w:pPr>
      <w:r>
        <w:t xml:space="preserve">Wie ich </w:t>
      </w:r>
      <w:proofErr w:type="spellStart"/>
      <w:r>
        <w:t>vonn</w:t>
      </w:r>
      <w:proofErr w:type="spellEnd"/>
      <w:r>
        <w:t xml:space="preserve"> dem dienst </w:t>
      </w:r>
      <w:proofErr w:type="spellStart"/>
      <w:r>
        <w:t>unnd</w:t>
      </w:r>
      <w:proofErr w:type="spellEnd"/>
      <w:r>
        <w:t xml:space="preserve"> </w:t>
      </w:r>
      <w:proofErr w:type="spellStart"/>
      <w:r>
        <w:t>priesterthum</w:t>
      </w:r>
      <w:proofErr w:type="spellEnd"/>
      <w:r>
        <w:t xml:space="preserve"> Christi gesagt hab / das kein </w:t>
      </w:r>
      <w:proofErr w:type="spellStart"/>
      <w:r>
        <w:t>geyst</w:t>
      </w:r>
      <w:proofErr w:type="spellEnd"/>
      <w:r>
        <w:t xml:space="preserve"> vor </w:t>
      </w:r>
      <w:proofErr w:type="spellStart"/>
      <w:r>
        <w:t>got</w:t>
      </w:r>
      <w:proofErr w:type="spellEnd"/>
      <w:r>
        <w:t xml:space="preserve"> / als ein </w:t>
      </w:r>
      <w:proofErr w:type="spellStart"/>
      <w:r>
        <w:t>unstrefflicher</w:t>
      </w:r>
      <w:proofErr w:type="spellEnd"/>
      <w:r>
        <w:t xml:space="preserve"> </w:t>
      </w:r>
      <w:proofErr w:type="spellStart"/>
      <w:r>
        <w:t>priester</w:t>
      </w:r>
      <w:proofErr w:type="spellEnd"/>
      <w:r>
        <w:t xml:space="preserve"> bestehn </w:t>
      </w:r>
      <w:proofErr w:type="spellStart"/>
      <w:r>
        <w:t>magk</w:t>
      </w:r>
      <w:proofErr w:type="spellEnd"/>
      <w:r>
        <w:t xml:space="preserve"> / wen er den ewigen und gerechten hohen </w:t>
      </w:r>
      <w:proofErr w:type="spellStart"/>
      <w:r>
        <w:t>priester</w:t>
      </w:r>
      <w:proofErr w:type="spellEnd"/>
      <w:r>
        <w:t xml:space="preserve"> Christum nicht mit liebreichem </w:t>
      </w:r>
      <w:proofErr w:type="spellStart"/>
      <w:r>
        <w:t>glawben</w:t>
      </w:r>
      <w:proofErr w:type="spellEnd"/>
      <w:r>
        <w:t xml:space="preserve"> </w:t>
      </w:r>
      <w:proofErr w:type="spellStart"/>
      <w:r>
        <w:t>erkant</w:t>
      </w:r>
      <w:proofErr w:type="spellEnd"/>
      <w:r>
        <w:t xml:space="preserve"> / und </w:t>
      </w:r>
      <w:proofErr w:type="spellStart"/>
      <w:r>
        <w:t>begert</w:t>
      </w:r>
      <w:proofErr w:type="spellEnd"/>
      <w:r>
        <w:t xml:space="preserve"> hat / sich noch </w:t>
      </w:r>
      <w:proofErr w:type="spellStart"/>
      <w:r>
        <w:t>ymm</w:t>
      </w:r>
      <w:proofErr w:type="spellEnd"/>
      <w:r>
        <w:t xml:space="preserve"> zurichten. So auch </w:t>
      </w:r>
      <w:proofErr w:type="spellStart"/>
      <w:r>
        <w:t>mussen</w:t>
      </w:r>
      <w:proofErr w:type="spellEnd"/>
      <w:r>
        <w:t xml:space="preserve"> alle priesterliche </w:t>
      </w:r>
      <w:proofErr w:type="spellStart"/>
      <w:r>
        <w:t>geyster</w:t>
      </w:r>
      <w:proofErr w:type="spellEnd"/>
      <w:r>
        <w:t xml:space="preserve"> / das </w:t>
      </w:r>
      <w:proofErr w:type="spellStart"/>
      <w:r>
        <w:t>opffer</w:t>
      </w:r>
      <w:proofErr w:type="spellEnd"/>
      <w:r>
        <w:t xml:space="preserve"> Christi / mit </w:t>
      </w:r>
      <w:proofErr w:type="spellStart"/>
      <w:r>
        <w:t>fleyß</w:t>
      </w:r>
      <w:proofErr w:type="spellEnd"/>
      <w:r>
        <w:t xml:space="preserve"> / ansehen / was Christus </w:t>
      </w:r>
      <w:proofErr w:type="spellStart"/>
      <w:r>
        <w:t>geopffert</w:t>
      </w:r>
      <w:proofErr w:type="spellEnd"/>
      <w:r>
        <w:t xml:space="preserve"> hat / in welchem </w:t>
      </w:r>
      <w:proofErr w:type="spellStart"/>
      <w:r>
        <w:t>gemuet</w:t>
      </w:r>
      <w:proofErr w:type="spellEnd"/>
      <w:r>
        <w:t xml:space="preserve"> </w:t>
      </w:r>
      <w:proofErr w:type="spellStart"/>
      <w:r>
        <w:t>unn</w:t>
      </w:r>
      <w:proofErr w:type="spellEnd"/>
      <w:r>
        <w:t xml:space="preserve"> willen. </w:t>
      </w:r>
      <w:proofErr w:type="spellStart"/>
      <w:r>
        <w:t>Unn</w:t>
      </w:r>
      <w:proofErr w:type="spellEnd"/>
      <w:r>
        <w:t xml:space="preserve"> </w:t>
      </w:r>
      <w:proofErr w:type="spellStart"/>
      <w:r>
        <w:t>muessen</w:t>
      </w:r>
      <w:proofErr w:type="spellEnd"/>
      <w:r>
        <w:t xml:space="preserve"> durch Christum </w:t>
      </w:r>
      <w:proofErr w:type="spellStart"/>
      <w:r>
        <w:t>weyß</w:t>
      </w:r>
      <w:proofErr w:type="spellEnd"/>
      <w:r>
        <w:t xml:space="preserve"> werden / und sich noch </w:t>
      </w:r>
      <w:proofErr w:type="spellStart"/>
      <w:r>
        <w:t>yhm</w:t>
      </w:r>
      <w:proofErr w:type="spellEnd"/>
      <w:r>
        <w:t xml:space="preserve"> richten / und allerley </w:t>
      </w:r>
      <w:proofErr w:type="spellStart"/>
      <w:r>
        <w:t>ruestung</w:t>
      </w:r>
      <w:proofErr w:type="spellEnd"/>
      <w:r>
        <w:t xml:space="preserve"> Christi </w:t>
      </w:r>
      <w:proofErr w:type="spellStart"/>
      <w:r>
        <w:t>behertzen</w:t>
      </w:r>
      <w:proofErr w:type="spellEnd"/>
      <w:r>
        <w:t xml:space="preserve">. Und </w:t>
      </w:r>
      <w:proofErr w:type="spellStart"/>
      <w:r>
        <w:t>drauß</w:t>
      </w:r>
      <w:proofErr w:type="spellEnd"/>
      <w:r>
        <w:t xml:space="preserve"> </w:t>
      </w:r>
      <w:proofErr w:type="spellStart"/>
      <w:r>
        <w:t>leren</w:t>
      </w:r>
      <w:proofErr w:type="spellEnd"/>
      <w:r>
        <w:t xml:space="preserve"> das alle </w:t>
      </w:r>
      <w:proofErr w:type="spellStart"/>
      <w:r>
        <w:t>ire</w:t>
      </w:r>
      <w:proofErr w:type="spellEnd"/>
      <w:r>
        <w:t xml:space="preserve"> </w:t>
      </w:r>
      <w:proofErr w:type="spellStart"/>
      <w:r>
        <w:t>opffer</w:t>
      </w:r>
      <w:proofErr w:type="spellEnd"/>
      <w:r>
        <w:t xml:space="preserve"> gebrechlich sein / und zu gering / und wenig / das sie </w:t>
      </w:r>
      <w:proofErr w:type="spellStart"/>
      <w:r>
        <w:t>irgent</w:t>
      </w:r>
      <w:proofErr w:type="spellEnd"/>
      <w:r>
        <w:t xml:space="preserve"> eins / </w:t>
      </w:r>
      <w:proofErr w:type="spellStart"/>
      <w:r>
        <w:t>got</w:t>
      </w:r>
      <w:proofErr w:type="spellEnd"/>
      <w:r>
        <w:t xml:space="preserve"> </w:t>
      </w:r>
      <w:proofErr w:type="spellStart"/>
      <w:r>
        <w:t>opffern</w:t>
      </w:r>
      <w:proofErr w:type="spellEnd"/>
      <w:r>
        <w:t xml:space="preserve"> </w:t>
      </w:r>
      <w:proofErr w:type="spellStart"/>
      <w:r>
        <w:t>moegen</w:t>
      </w:r>
      <w:proofErr w:type="spellEnd"/>
      <w:r>
        <w:t xml:space="preserve">. Denn wellen sie </w:t>
      </w:r>
      <w:proofErr w:type="spellStart"/>
      <w:r>
        <w:t>ir</w:t>
      </w:r>
      <w:proofErr w:type="spellEnd"/>
      <w:r>
        <w:t xml:space="preserve"> </w:t>
      </w:r>
      <w:proofErr w:type="spellStart"/>
      <w:r>
        <w:t>fleysch</w:t>
      </w:r>
      <w:proofErr w:type="spellEnd"/>
      <w:r>
        <w:t xml:space="preserve"> schlachten / </w:t>
      </w:r>
      <w:proofErr w:type="spellStart"/>
      <w:r>
        <w:t>yre</w:t>
      </w:r>
      <w:proofErr w:type="spellEnd"/>
      <w:r>
        <w:t xml:space="preserve"> </w:t>
      </w:r>
      <w:proofErr w:type="spellStart"/>
      <w:r>
        <w:t>glidmas</w:t>
      </w:r>
      <w:proofErr w:type="spellEnd"/>
      <w:r>
        <w:t xml:space="preserve"> </w:t>
      </w:r>
      <w:proofErr w:type="spellStart"/>
      <w:r>
        <w:t>wuergen</w:t>
      </w:r>
      <w:proofErr w:type="spellEnd"/>
      <w:r>
        <w:t xml:space="preserve"> </w:t>
      </w:r>
      <w:proofErr w:type="spellStart"/>
      <w:r>
        <w:t>unnd</w:t>
      </w:r>
      <w:proofErr w:type="spellEnd"/>
      <w:r>
        <w:t xml:space="preserve"> </w:t>
      </w:r>
      <w:proofErr w:type="spellStart"/>
      <w:r>
        <w:t>gott</w:t>
      </w:r>
      <w:proofErr w:type="spellEnd"/>
      <w:r>
        <w:t xml:space="preserve"> </w:t>
      </w:r>
      <w:proofErr w:type="spellStart"/>
      <w:r>
        <w:t>opffern</w:t>
      </w:r>
      <w:proofErr w:type="spellEnd"/>
      <w:r>
        <w:t xml:space="preserve"> / so finden sie / so </w:t>
      </w:r>
      <w:proofErr w:type="spellStart"/>
      <w:r>
        <w:t>vil</w:t>
      </w:r>
      <w:proofErr w:type="spellEnd"/>
      <w:r>
        <w:t xml:space="preserve"> mangels in der </w:t>
      </w:r>
      <w:proofErr w:type="spellStart"/>
      <w:r>
        <w:t>schlachtung</w:t>
      </w:r>
      <w:proofErr w:type="spellEnd"/>
      <w:r>
        <w:t xml:space="preserve"> und </w:t>
      </w:r>
      <w:proofErr w:type="spellStart"/>
      <w:r>
        <w:t>opfferung</w:t>
      </w:r>
      <w:proofErr w:type="spellEnd"/>
      <w:r>
        <w:t xml:space="preserve"> / so </w:t>
      </w:r>
      <w:proofErr w:type="spellStart"/>
      <w:r>
        <w:t>vil</w:t>
      </w:r>
      <w:proofErr w:type="spellEnd"/>
      <w:r>
        <w:t xml:space="preserve"> </w:t>
      </w:r>
      <w:proofErr w:type="spellStart"/>
      <w:r>
        <w:t>verdris</w:t>
      </w:r>
      <w:proofErr w:type="spellEnd"/>
      <w:r>
        <w:t xml:space="preserve"> und </w:t>
      </w:r>
      <w:proofErr w:type="spellStart"/>
      <w:r>
        <w:t>unwillens</w:t>
      </w:r>
      <w:proofErr w:type="spellEnd"/>
      <w:r>
        <w:t xml:space="preserve"> / das sie sprechen. Ich </w:t>
      </w:r>
      <w:proofErr w:type="spellStart"/>
      <w:r>
        <w:t>darff</w:t>
      </w:r>
      <w:proofErr w:type="spellEnd"/>
      <w:r>
        <w:t xml:space="preserve"> vor </w:t>
      </w:r>
      <w:proofErr w:type="spellStart"/>
      <w:r>
        <w:t>gott</w:t>
      </w:r>
      <w:proofErr w:type="spellEnd"/>
      <w:r>
        <w:t xml:space="preserve"> </w:t>
      </w:r>
      <w:proofErr w:type="spellStart"/>
      <w:r>
        <w:t>nit</w:t>
      </w:r>
      <w:proofErr w:type="spellEnd"/>
      <w:r>
        <w:t xml:space="preserve"> gehn / wenn er </w:t>
      </w:r>
      <w:proofErr w:type="spellStart"/>
      <w:r>
        <w:t>moechte</w:t>
      </w:r>
      <w:proofErr w:type="spellEnd"/>
      <w:r>
        <w:t xml:space="preserve"> mich </w:t>
      </w:r>
      <w:proofErr w:type="spellStart"/>
      <w:r>
        <w:t>vorthuemen</w:t>
      </w:r>
      <w:proofErr w:type="spellEnd"/>
      <w:r>
        <w:t xml:space="preserve"> mit </w:t>
      </w:r>
      <w:proofErr w:type="spellStart"/>
      <w:r>
        <w:t>meynem</w:t>
      </w:r>
      <w:proofErr w:type="spellEnd"/>
      <w:r>
        <w:t xml:space="preserve"> </w:t>
      </w:r>
      <w:proofErr w:type="spellStart"/>
      <w:r>
        <w:t>opffern</w:t>
      </w:r>
      <w:proofErr w:type="spellEnd"/>
      <w:r>
        <w:t xml:space="preserve">. Wellen aber sie / </w:t>
      </w:r>
      <w:proofErr w:type="spellStart"/>
      <w:r>
        <w:t>yren</w:t>
      </w:r>
      <w:proofErr w:type="spellEnd"/>
      <w:r>
        <w:t xml:space="preserve"> </w:t>
      </w:r>
      <w:proofErr w:type="spellStart"/>
      <w:r>
        <w:t>geyst</w:t>
      </w:r>
      <w:proofErr w:type="spellEnd"/>
      <w:r>
        <w:t xml:space="preserve"> / in die </w:t>
      </w:r>
      <w:proofErr w:type="spellStart"/>
      <w:r>
        <w:t>hende</w:t>
      </w:r>
      <w:proofErr w:type="spellEnd"/>
      <w:r>
        <w:t xml:space="preserve"> des </w:t>
      </w:r>
      <w:proofErr w:type="spellStart"/>
      <w:r>
        <w:t>vatters</w:t>
      </w:r>
      <w:proofErr w:type="spellEnd"/>
      <w:r>
        <w:t xml:space="preserve"> </w:t>
      </w:r>
      <w:proofErr w:type="spellStart"/>
      <w:r>
        <w:t>opffern</w:t>
      </w:r>
      <w:proofErr w:type="spellEnd"/>
      <w:r>
        <w:t xml:space="preserve"> / so </w:t>
      </w:r>
      <w:proofErr w:type="spellStart"/>
      <w:r>
        <w:t>wirt</w:t>
      </w:r>
      <w:proofErr w:type="spellEnd"/>
      <w:r>
        <w:t xml:space="preserve"> </w:t>
      </w:r>
      <w:proofErr w:type="spellStart"/>
      <w:r>
        <w:t>yhnen</w:t>
      </w:r>
      <w:proofErr w:type="spellEnd"/>
      <w:r>
        <w:t xml:space="preserve"> </w:t>
      </w:r>
      <w:proofErr w:type="spellStart"/>
      <w:r>
        <w:t>tausenterley</w:t>
      </w:r>
      <w:proofErr w:type="spellEnd"/>
      <w:r>
        <w:t xml:space="preserve"> mangels </w:t>
      </w:r>
      <w:proofErr w:type="spellStart"/>
      <w:r>
        <w:t>fuerfallen</w:t>
      </w:r>
      <w:proofErr w:type="spellEnd"/>
      <w:r>
        <w:t xml:space="preserve">. An lieb. An </w:t>
      </w:r>
      <w:proofErr w:type="spellStart"/>
      <w:r>
        <w:t>glawben</w:t>
      </w:r>
      <w:proofErr w:type="spellEnd"/>
      <w:r>
        <w:t xml:space="preserve">. An rechtem </w:t>
      </w:r>
      <w:proofErr w:type="spellStart"/>
      <w:r>
        <w:t>vertrawen</w:t>
      </w:r>
      <w:proofErr w:type="spellEnd"/>
      <w:r>
        <w:t xml:space="preserve">. An </w:t>
      </w:r>
      <w:proofErr w:type="spellStart"/>
      <w:r>
        <w:t>hoffenung</w:t>
      </w:r>
      <w:proofErr w:type="spellEnd"/>
      <w:r>
        <w:t xml:space="preserve">. An lob. An </w:t>
      </w:r>
      <w:proofErr w:type="spellStart"/>
      <w:r>
        <w:t>heyligkeit</w:t>
      </w:r>
      <w:proofErr w:type="spellEnd"/>
      <w:r>
        <w:t xml:space="preserve"> / </w:t>
      </w:r>
      <w:proofErr w:type="spellStart"/>
      <w:r>
        <w:t>unnd</w:t>
      </w:r>
      <w:proofErr w:type="spellEnd"/>
      <w:r>
        <w:t xml:space="preserve"> auch an andern </w:t>
      </w:r>
      <w:proofErr w:type="spellStart"/>
      <w:r>
        <w:t>stuecken</w:t>
      </w:r>
      <w:proofErr w:type="spellEnd"/>
      <w:r>
        <w:t xml:space="preserve">. Das sie abermals </w:t>
      </w:r>
      <w:proofErr w:type="spellStart"/>
      <w:r>
        <w:t>tzurueck</w:t>
      </w:r>
      <w:proofErr w:type="spellEnd"/>
      <w:r>
        <w:t xml:space="preserve"> </w:t>
      </w:r>
      <w:proofErr w:type="spellStart"/>
      <w:r>
        <w:t>tretten</w:t>
      </w:r>
      <w:proofErr w:type="spellEnd"/>
      <w:r>
        <w:t xml:space="preserve"> / und von </w:t>
      </w:r>
      <w:proofErr w:type="spellStart"/>
      <w:r>
        <w:t>gottis</w:t>
      </w:r>
      <w:proofErr w:type="spellEnd"/>
      <w:r>
        <w:t xml:space="preserve"> </w:t>
      </w:r>
      <w:proofErr w:type="spellStart"/>
      <w:r>
        <w:t>angesichte</w:t>
      </w:r>
      <w:proofErr w:type="spellEnd"/>
      <w:r>
        <w:t xml:space="preserve"> </w:t>
      </w:r>
      <w:proofErr w:type="spellStart"/>
      <w:r>
        <w:t>flihen</w:t>
      </w:r>
      <w:proofErr w:type="spellEnd"/>
      <w:r>
        <w:t xml:space="preserve"> </w:t>
      </w:r>
      <w:proofErr w:type="spellStart"/>
      <w:r>
        <w:t>muessen</w:t>
      </w:r>
      <w:proofErr w:type="spellEnd"/>
      <w:r>
        <w:t xml:space="preserve">. Wollen sie aber </w:t>
      </w:r>
      <w:proofErr w:type="spellStart"/>
      <w:r>
        <w:t>yren</w:t>
      </w:r>
      <w:proofErr w:type="spellEnd"/>
      <w:r>
        <w:t xml:space="preserve"> gehorsam </w:t>
      </w:r>
      <w:proofErr w:type="spellStart"/>
      <w:r>
        <w:t>unnd</w:t>
      </w:r>
      <w:proofErr w:type="spellEnd"/>
      <w:r>
        <w:t xml:space="preserve"> </w:t>
      </w:r>
      <w:proofErr w:type="spellStart"/>
      <w:r>
        <w:t>gutten</w:t>
      </w:r>
      <w:proofErr w:type="spellEnd"/>
      <w:r>
        <w:t xml:space="preserve"> willen / </w:t>
      </w:r>
      <w:proofErr w:type="spellStart"/>
      <w:r>
        <w:t>kegen</w:t>
      </w:r>
      <w:proofErr w:type="spellEnd"/>
      <w:r>
        <w:t xml:space="preserve"> Gott ermessen / und </w:t>
      </w:r>
      <w:proofErr w:type="spellStart"/>
      <w:r>
        <w:t>opffern</w:t>
      </w:r>
      <w:proofErr w:type="spellEnd"/>
      <w:r>
        <w:t xml:space="preserve"> (welcher doch ein recht </w:t>
      </w:r>
      <w:proofErr w:type="spellStart"/>
      <w:r>
        <w:t>opffer</w:t>
      </w:r>
      <w:proofErr w:type="spellEnd"/>
      <w:r>
        <w:t xml:space="preserve"> </w:t>
      </w:r>
      <w:proofErr w:type="spellStart"/>
      <w:r>
        <w:t>ist9</w:t>
      </w:r>
      <w:proofErr w:type="spellEnd"/>
      <w:r>
        <w:t xml:space="preserve"> so </w:t>
      </w:r>
      <w:proofErr w:type="spellStart"/>
      <w:r>
        <w:t>vermercken</w:t>
      </w:r>
      <w:proofErr w:type="spellEnd"/>
      <w:r>
        <w:t xml:space="preserve"> sie / so </w:t>
      </w:r>
      <w:proofErr w:type="spellStart"/>
      <w:r>
        <w:t>vile</w:t>
      </w:r>
      <w:proofErr w:type="spellEnd"/>
      <w:r>
        <w:t xml:space="preserve"> </w:t>
      </w:r>
      <w:proofErr w:type="spellStart"/>
      <w:r>
        <w:t>befleckunge</w:t>
      </w:r>
      <w:proofErr w:type="spellEnd"/>
      <w:r>
        <w:t xml:space="preserve"> / das sie sich </w:t>
      </w:r>
      <w:proofErr w:type="spellStart"/>
      <w:r>
        <w:t>schemen</w:t>
      </w:r>
      <w:proofErr w:type="spellEnd"/>
      <w:r>
        <w:t xml:space="preserve"> </w:t>
      </w:r>
      <w:proofErr w:type="spellStart"/>
      <w:r>
        <w:t>muessen</w:t>
      </w:r>
      <w:proofErr w:type="spellEnd"/>
      <w:r>
        <w:t xml:space="preserve">. Und </w:t>
      </w:r>
      <w:proofErr w:type="spellStart"/>
      <w:r>
        <w:t>muessen</w:t>
      </w:r>
      <w:proofErr w:type="spellEnd"/>
      <w:r>
        <w:t xml:space="preserve"> </w:t>
      </w:r>
      <w:proofErr w:type="spellStart"/>
      <w:r>
        <w:t>yre</w:t>
      </w:r>
      <w:proofErr w:type="spellEnd"/>
      <w:r>
        <w:t xml:space="preserve"> </w:t>
      </w:r>
      <w:proofErr w:type="spellStart"/>
      <w:r>
        <w:t>gerechtigkeyt</w:t>
      </w:r>
      <w:proofErr w:type="spellEnd"/>
      <w:r>
        <w:t xml:space="preserve"> (als ein </w:t>
      </w:r>
      <w:proofErr w:type="spellStart"/>
      <w:r>
        <w:t>tuch</w:t>
      </w:r>
      <w:proofErr w:type="spellEnd"/>
      <w:r>
        <w:t xml:space="preserve"> </w:t>
      </w:r>
      <w:proofErr w:type="spellStart"/>
      <w:r>
        <w:t>eyner</w:t>
      </w:r>
      <w:proofErr w:type="spellEnd"/>
      <w:r>
        <w:t xml:space="preserve"> </w:t>
      </w:r>
      <w:proofErr w:type="spellStart"/>
      <w:r>
        <w:t>blutfluessigenn</w:t>
      </w:r>
      <w:proofErr w:type="spellEnd"/>
      <w:r>
        <w:t xml:space="preserve"> </w:t>
      </w:r>
      <w:proofErr w:type="spellStart"/>
      <w:r>
        <w:t>frawen</w:t>
      </w:r>
      <w:proofErr w:type="spellEnd"/>
      <w:r>
        <w:t xml:space="preserve">) verbergen. </w:t>
      </w:r>
    </w:p>
    <w:p w14:paraId="53C5746C" w14:textId="77777777" w:rsidR="00593B51" w:rsidRDefault="00593B51" w:rsidP="00593B51">
      <w:pPr>
        <w:pStyle w:val="StandardWeb"/>
      </w:pPr>
      <w:r>
        <w:t xml:space="preserve">Dennoch haben sie </w:t>
      </w:r>
      <w:proofErr w:type="spellStart"/>
      <w:r>
        <w:t>keynen</w:t>
      </w:r>
      <w:proofErr w:type="spellEnd"/>
      <w:r>
        <w:t xml:space="preserve"> </w:t>
      </w:r>
      <w:proofErr w:type="spellStart"/>
      <w:r>
        <w:t>antridt</w:t>
      </w:r>
      <w:proofErr w:type="spellEnd"/>
      <w:r>
        <w:t xml:space="preserve"> oder weg zu </w:t>
      </w:r>
      <w:proofErr w:type="spellStart"/>
      <w:r>
        <w:t>Got</w:t>
      </w:r>
      <w:proofErr w:type="spellEnd"/>
      <w:r>
        <w:t xml:space="preserve"> / </w:t>
      </w:r>
      <w:proofErr w:type="spellStart"/>
      <w:r>
        <w:t>koenden</w:t>
      </w:r>
      <w:proofErr w:type="spellEnd"/>
      <w:r>
        <w:t xml:space="preserve"> auch Gott nichts </w:t>
      </w:r>
      <w:proofErr w:type="spellStart"/>
      <w:r>
        <w:t>opffern</w:t>
      </w:r>
      <w:proofErr w:type="spellEnd"/>
      <w:r>
        <w:t xml:space="preserve"> / denn es ist in </w:t>
      </w:r>
      <w:proofErr w:type="spellStart"/>
      <w:r>
        <w:t>yhn</w:t>
      </w:r>
      <w:proofErr w:type="spellEnd"/>
      <w:r>
        <w:t xml:space="preserve"> die </w:t>
      </w:r>
      <w:proofErr w:type="spellStart"/>
      <w:r>
        <w:t>schuldt</w:t>
      </w:r>
      <w:proofErr w:type="spellEnd"/>
      <w:r>
        <w:t xml:space="preserve"> und </w:t>
      </w:r>
      <w:proofErr w:type="spellStart"/>
      <w:r>
        <w:t>nit</w:t>
      </w:r>
      <w:proofErr w:type="spellEnd"/>
      <w:r>
        <w:t xml:space="preserve"> </w:t>
      </w:r>
      <w:proofErr w:type="spellStart"/>
      <w:r>
        <w:t>unschuld</w:t>
      </w:r>
      <w:proofErr w:type="spellEnd"/>
      <w:r>
        <w:t xml:space="preserve">. Torheit </w:t>
      </w:r>
      <w:proofErr w:type="spellStart"/>
      <w:r>
        <w:t>unn</w:t>
      </w:r>
      <w:proofErr w:type="spellEnd"/>
      <w:r>
        <w:t xml:space="preserve"> </w:t>
      </w:r>
      <w:proofErr w:type="spellStart"/>
      <w:r>
        <w:t>nit</w:t>
      </w:r>
      <w:proofErr w:type="spellEnd"/>
      <w:r>
        <w:t xml:space="preserve"> </w:t>
      </w:r>
      <w:proofErr w:type="spellStart"/>
      <w:r>
        <w:t>weyßheit</w:t>
      </w:r>
      <w:proofErr w:type="spellEnd"/>
      <w:r>
        <w:t xml:space="preserve">. </w:t>
      </w:r>
      <w:proofErr w:type="spellStart"/>
      <w:r>
        <w:t>Leyden</w:t>
      </w:r>
      <w:proofErr w:type="spellEnd"/>
      <w:r>
        <w:t xml:space="preserve"> on </w:t>
      </w:r>
      <w:proofErr w:type="spellStart"/>
      <w:r>
        <w:t>erkentnis</w:t>
      </w:r>
      <w:proofErr w:type="spellEnd"/>
      <w:r>
        <w:t xml:space="preserve">. </w:t>
      </w:r>
      <w:proofErr w:type="spellStart"/>
      <w:r>
        <w:t>Geyst</w:t>
      </w:r>
      <w:proofErr w:type="spellEnd"/>
      <w:r>
        <w:t xml:space="preserve"> on innerlichen schmuck. </w:t>
      </w:r>
      <w:proofErr w:type="spellStart"/>
      <w:r>
        <w:t>Ungetzeumpt</w:t>
      </w:r>
      <w:proofErr w:type="spellEnd"/>
      <w:r>
        <w:t xml:space="preserve"> </w:t>
      </w:r>
      <w:proofErr w:type="spellStart"/>
      <w:r>
        <w:t>fleysch</w:t>
      </w:r>
      <w:proofErr w:type="spellEnd"/>
      <w:r>
        <w:t xml:space="preserve"> / und </w:t>
      </w:r>
      <w:proofErr w:type="spellStart"/>
      <w:r>
        <w:t>boeß</w:t>
      </w:r>
      <w:proofErr w:type="spellEnd"/>
      <w:r>
        <w:t xml:space="preserve"> </w:t>
      </w:r>
      <w:proofErr w:type="spellStart"/>
      <w:r>
        <w:t>blut</w:t>
      </w:r>
      <w:proofErr w:type="spellEnd"/>
      <w:r>
        <w:t xml:space="preserve">. Und </w:t>
      </w:r>
      <w:proofErr w:type="spellStart"/>
      <w:r>
        <w:t>vorstehn</w:t>
      </w:r>
      <w:proofErr w:type="spellEnd"/>
      <w:r>
        <w:t xml:space="preserve"> doch das </w:t>
      </w:r>
      <w:proofErr w:type="spellStart"/>
      <w:r>
        <w:t>Got</w:t>
      </w:r>
      <w:proofErr w:type="spellEnd"/>
      <w:r>
        <w:t xml:space="preserve"> / nicht ochsen oder andere </w:t>
      </w:r>
      <w:proofErr w:type="spellStart"/>
      <w:r>
        <w:t>tyre</w:t>
      </w:r>
      <w:proofErr w:type="spellEnd"/>
      <w:r>
        <w:t xml:space="preserve"> / zu </w:t>
      </w:r>
      <w:proofErr w:type="spellStart"/>
      <w:r>
        <w:t>opffer</w:t>
      </w:r>
      <w:proofErr w:type="spellEnd"/>
      <w:r>
        <w:t xml:space="preserve"> </w:t>
      </w:r>
      <w:proofErr w:type="spellStart"/>
      <w:r>
        <w:t>nemen</w:t>
      </w:r>
      <w:proofErr w:type="spellEnd"/>
      <w:r>
        <w:t xml:space="preserve"> </w:t>
      </w:r>
      <w:proofErr w:type="spellStart"/>
      <w:r>
        <w:t>wil</w:t>
      </w:r>
      <w:proofErr w:type="spellEnd"/>
      <w:r>
        <w:t xml:space="preserve"> / sondern das sie </w:t>
      </w:r>
      <w:proofErr w:type="spellStart"/>
      <w:r>
        <w:t>yr</w:t>
      </w:r>
      <w:proofErr w:type="spellEnd"/>
      <w:r>
        <w:t xml:space="preserve"> </w:t>
      </w:r>
      <w:proofErr w:type="spellStart"/>
      <w:r>
        <w:t>fleyschs</w:t>
      </w:r>
      <w:proofErr w:type="spellEnd"/>
      <w:r>
        <w:t xml:space="preserve"> mit </w:t>
      </w:r>
      <w:proofErr w:type="spellStart"/>
      <w:r>
        <w:t>leyden</w:t>
      </w:r>
      <w:proofErr w:type="spellEnd"/>
      <w:r>
        <w:t xml:space="preserve">. Leben mit </w:t>
      </w:r>
      <w:proofErr w:type="spellStart"/>
      <w:r>
        <w:t>bitterkeit</w:t>
      </w:r>
      <w:proofErr w:type="spellEnd"/>
      <w:r>
        <w:t xml:space="preserve">. </w:t>
      </w:r>
      <w:proofErr w:type="spellStart"/>
      <w:r>
        <w:t>Sele</w:t>
      </w:r>
      <w:proofErr w:type="spellEnd"/>
      <w:r>
        <w:t xml:space="preserve"> mit </w:t>
      </w:r>
      <w:proofErr w:type="spellStart"/>
      <w:r>
        <w:t>haß</w:t>
      </w:r>
      <w:proofErr w:type="spellEnd"/>
      <w:r>
        <w:t xml:space="preserve">. Liebe mit </w:t>
      </w:r>
      <w:proofErr w:type="spellStart"/>
      <w:r>
        <w:t>gantzem</w:t>
      </w:r>
      <w:proofErr w:type="spellEnd"/>
      <w:r>
        <w:t xml:space="preserve"> </w:t>
      </w:r>
      <w:proofErr w:type="spellStart"/>
      <w:r>
        <w:t>hertzen</w:t>
      </w:r>
      <w:proofErr w:type="spellEnd"/>
      <w:r>
        <w:t xml:space="preserve">. Lob mit </w:t>
      </w:r>
      <w:proofErr w:type="spellStart"/>
      <w:r>
        <w:t>gantzer</w:t>
      </w:r>
      <w:proofErr w:type="spellEnd"/>
      <w:r>
        <w:t xml:space="preserve"> </w:t>
      </w:r>
      <w:proofErr w:type="spellStart"/>
      <w:r>
        <w:t>sele</w:t>
      </w:r>
      <w:proofErr w:type="spellEnd"/>
      <w:r>
        <w:t xml:space="preserve">. </w:t>
      </w:r>
      <w:proofErr w:type="spellStart"/>
      <w:r>
        <w:t>Gutten</w:t>
      </w:r>
      <w:proofErr w:type="spellEnd"/>
      <w:r>
        <w:t xml:space="preserve"> willen </w:t>
      </w:r>
      <w:proofErr w:type="spellStart"/>
      <w:r>
        <w:t>auß</w:t>
      </w:r>
      <w:proofErr w:type="spellEnd"/>
      <w:r>
        <w:t xml:space="preserve"> </w:t>
      </w:r>
      <w:proofErr w:type="spellStart"/>
      <w:r>
        <w:t>gantzem</w:t>
      </w:r>
      <w:proofErr w:type="spellEnd"/>
      <w:r>
        <w:t xml:space="preserve"> </w:t>
      </w:r>
      <w:proofErr w:type="spellStart"/>
      <w:r>
        <w:t>gemuet</w:t>
      </w:r>
      <w:proofErr w:type="spellEnd"/>
      <w:r>
        <w:t xml:space="preserve"> / </w:t>
      </w:r>
      <w:proofErr w:type="spellStart"/>
      <w:r>
        <w:t>unnd</w:t>
      </w:r>
      <w:proofErr w:type="spellEnd"/>
      <w:r>
        <w:t xml:space="preserve"> allerley </w:t>
      </w:r>
      <w:proofErr w:type="spellStart"/>
      <w:r>
        <w:t>opffer</w:t>
      </w:r>
      <w:proofErr w:type="spellEnd"/>
      <w:r>
        <w:t xml:space="preserve"> / </w:t>
      </w:r>
      <w:proofErr w:type="spellStart"/>
      <w:r>
        <w:t>auß</w:t>
      </w:r>
      <w:proofErr w:type="spellEnd"/>
      <w:r>
        <w:t xml:space="preserve"> allen </w:t>
      </w:r>
      <w:proofErr w:type="spellStart"/>
      <w:r>
        <w:t>krefften</w:t>
      </w:r>
      <w:proofErr w:type="spellEnd"/>
      <w:r>
        <w:t xml:space="preserve"> / </w:t>
      </w:r>
      <w:proofErr w:type="spellStart"/>
      <w:r>
        <w:t>opffern</w:t>
      </w:r>
      <w:proofErr w:type="spellEnd"/>
      <w:r>
        <w:t xml:space="preserve"> sollen. Das </w:t>
      </w:r>
      <w:proofErr w:type="spellStart"/>
      <w:r>
        <w:t>yhnen</w:t>
      </w:r>
      <w:proofErr w:type="spellEnd"/>
      <w:r>
        <w:t xml:space="preserve"> </w:t>
      </w:r>
      <w:proofErr w:type="spellStart"/>
      <w:r>
        <w:t>unmoeglich</w:t>
      </w:r>
      <w:proofErr w:type="spellEnd"/>
      <w:r>
        <w:t xml:space="preserve"> ist / </w:t>
      </w:r>
      <w:proofErr w:type="spellStart"/>
      <w:r>
        <w:t>unnd</w:t>
      </w:r>
      <w:proofErr w:type="spellEnd"/>
      <w:r>
        <w:t xml:space="preserve"> sie verstehen </w:t>
      </w:r>
      <w:proofErr w:type="spellStart"/>
      <w:r>
        <w:t>unnd</w:t>
      </w:r>
      <w:proofErr w:type="spellEnd"/>
      <w:r>
        <w:t xml:space="preserve"> wissen </w:t>
      </w:r>
      <w:proofErr w:type="spellStart"/>
      <w:r>
        <w:t>nit</w:t>
      </w:r>
      <w:proofErr w:type="spellEnd"/>
      <w:r>
        <w:t xml:space="preserve"> wo sie </w:t>
      </w:r>
      <w:proofErr w:type="spellStart"/>
      <w:r>
        <w:t>nauß</w:t>
      </w:r>
      <w:proofErr w:type="spellEnd"/>
      <w:r>
        <w:t xml:space="preserve"> sollen. Derhalben das sie </w:t>
      </w:r>
      <w:proofErr w:type="spellStart"/>
      <w:r>
        <w:t>opffern</w:t>
      </w:r>
      <w:proofErr w:type="spellEnd"/>
      <w:r>
        <w:t xml:space="preserve"> sollen / </w:t>
      </w:r>
      <w:proofErr w:type="spellStart"/>
      <w:r>
        <w:t>unn</w:t>
      </w:r>
      <w:proofErr w:type="spellEnd"/>
      <w:r>
        <w:t xml:space="preserve"> haben doch kein </w:t>
      </w:r>
      <w:proofErr w:type="spellStart"/>
      <w:r>
        <w:t>opffer</w:t>
      </w:r>
      <w:proofErr w:type="spellEnd"/>
      <w:r>
        <w:t xml:space="preserve">. </w:t>
      </w:r>
    </w:p>
    <w:p w14:paraId="591035C4" w14:textId="77777777" w:rsidR="00593B51" w:rsidRDefault="00593B51" w:rsidP="00593B51">
      <w:pPr>
        <w:pStyle w:val="StandardWeb"/>
      </w:pPr>
      <w:r>
        <w:t xml:space="preserve">Aber durch das </w:t>
      </w:r>
      <w:proofErr w:type="spellStart"/>
      <w:r>
        <w:t>koestlich</w:t>
      </w:r>
      <w:proofErr w:type="spellEnd"/>
      <w:r>
        <w:t xml:space="preserve"> unbefleckt </w:t>
      </w:r>
      <w:proofErr w:type="spellStart"/>
      <w:r>
        <w:t>priesterampt</w:t>
      </w:r>
      <w:proofErr w:type="spellEnd"/>
      <w:r>
        <w:t xml:space="preserve"> und </w:t>
      </w:r>
      <w:proofErr w:type="spellStart"/>
      <w:r>
        <w:t>opffer</w:t>
      </w:r>
      <w:proofErr w:type="spellEnd"/>
      <w:r>
        <w:t xml:space="preserve"> Christi / </w:t>
      </w:r>
      <w:proofErr w:type="spellStart"/>
      <w:r>
        <w:t>nemen</w:t>
      </w:r>
      <w:proofErr w:type="spellEnd"/>
      <w:r>
        <w:t xml:space="preserve"> sie </w:t>
      </w:r>
      <w:proofErr w:type="spellStart"/>
      <w:r>
        <w:t>keckheit</w:t>
      </w:r>
      <w:proofErr w:type="spellEnd"/>
      <w:r>
        <w:t xml:space="preserve"> / und </w:t>
      </w:r>
      <w:proofErr w:type="spellStart"/>
      <w:r>
        <w:t>freydigkeit</w:t>
      </w:r>
      <w:proofErr w:type="spellEnd"/>
      <w:r>
        <w:t xml:space="preserve"> / ein </w:t>
      </w:r>
      <w:proofErr w:type="spellStart"/>
      <w:r>
        <w:t>opffer</w:t>
      </w:r>
      <w:proofErr w:type="spellEnd"/>
      <w:r>
        <w:t xml:space="preserve"> </w:t>
      </w:r>
      <w:proofErr w:type="spellStart"/>
      <w:r>
        <w:t>fuer</w:t>
      </w:r>
      <w:proofErr w:type="spellEnd"/>
      <w:r>
        <w:t xml:space="preserve"> Gott / durch Christum / </w:t>
      </w:r>
      <w:proofErr w:type="spellStart"/>
      <w:r>
        <w:t>unnd</w:t>
      </w:r>
      <w:proofErr w:type="spellEnd"/>
      <w:r>
        <w:t xml:space="preserve"> von Christo </w:t>
      </w:r>
      <w:proofErr w:type="spellStart"/>
      <w:r>
        <w:t>tzu</w:t>
      </w:r>
      <w:proofErr w:type="spellEnd"/>
      <w:r>
        <w:t xml:space="preserve"> </w:t>
      </w:r>
      <w:proofErr w:type="spellStart"/>
      <w:r>
        <w:t>brengen</w:t>
      </w:r>
      <w:proofErr w:type="spellEnd"/>
      <w:r>
        <w:t xml:space="preserve">. Sie sagen </w:t>
      </w:r>
      <w:proofErr w:type="spellStart"/>
      <w:r>
        <w:t>mti</w:t>
      </w:r>
      <w:proofErr w:type="spellEnd"/>
      <w:r>
        <w:t xml:space="preserve"> </w:t>
      </w:r>
      <w:proofErr w:type="spellStart"/>
      <w:r>
        <w:t>seufftzen</w:t>
      </w:r>
      <w:proofErr w:type="spellEnd"/>
      <w:r>
        <w:t xml:space="preserve"> mein </w:t>
      </w:r>
      <w:proofErr w:type="spellStart"/>
      <w:r>
        <w:t>herr</w:t>
      </w:r>
      <w:proofErr w:type="spellEnd"/>
      <w:r>
        <w:t xml:space="preserve"> / und </w:t>
      </w:r>
      <w:proofErr w:type="spellStart"/>
      <w:r>
        <w:t>meyn</w:t>
      </w:r>
      <w:proofErr w:type="spellEnd"/>
      <w:r>
        <w:t xml:space="preserve"> </w:t>
      </w:r>
      <w:proofErr w:type="spellStart"/>
      <w:r>
        <w:t>got</w:t>
      </w:r>
      <w:proofErr w:type="spellEnd"/>
      <w:r>
        <w:t xml:space="preserve"> / dein </w:t>
      </w:r>
      <w:proofErr w:type="spellStart"/>
      <w:r>
        <w:t>sohn</w:t>
      </w:r>
      <w:proofErr w:type="spellEnd"/>
      <w:r>
        <w:t xml:space="preserve"> / hat dir ein </w:t>
      </w:r>
      <w:proofErr w:type="spellStart"/>
      <w:r>
        <w:t>opffer</w:t>
      </w:r>
      <w:proofErr w:type="spellEnd"/>
      <w:r>
        <w:t xml:space="preserve"> geben / als du eins haben </w:t>
      </w:r>
      <w:proofErr w:type="spellStart"/>
      <w:r>
        <w:t>wilt</w:t>
      </w:r>
      <w:proofErr w:type="spellEnd"/>
      <w:r>
        <w:t xml:space="preserve"> / </w:t>
      </w:r>
      <w:proofErr w:type="spellStart"/>
      <w:r>
        <w:t>unn</w:t>
      </w:r>
      <w:proofErr w:type="spellEnd"/>
      <w:r>
        <w:t xml:space="preserve"> </w:t>
      </w:r>
      <w:proofErr w:type="spellStart"/>
      <w:r>
        <w:t>begeren</w:t>
      </w:r>
      <w:proofErr w:type="spellEnd"/>
      <w:r>
        <w:t xml:space="preserve"> </w:t>
      </w:r>
      <w:proofErr w:type="spellStart"/>
      <w:r>
        <w:t>kanst</w:t>
      </w:r>
      <w:proofErr w:type="spellEnd"/>
      <w:r>
        <w:t xml:space="preserve">. </w:t>
      </w:r>
      <w:proofErr w:type="spellStart"/>
      <w:r>
        <w:t>Unn</w:t>
      </w:r>
      <w:proofErr w:type="spellEnd"/>
      <w:r>
        <w:t xml:space="preserve"> hat das </w:t>
      </w:r>
      <w:proofErr w:type="spellStart"/>
      <w:r>
        <w:t>fuer</w:t>
      </w:r>
      <w:proofErr w:type="spellEnd"/>
      <w:r>
        <w:t xml:space="preserve"> mich / </w:t>
      </w:r>
      <w:proofErr w:type="spellStart"/>
      <w:r>
        <w:t>unn</w:t>
      </w:r>
      <w:proofErr w:type="spellEnd"/>
      <w:r>
        <w:t xml:space="preserve"> andere / </w:t>
      </w:r>
      <w:proofErr w:type="spellStart"/>
      <w:r>
        <w:t>geopfferet</w:t>
      </w:r>
      <w:proofErr w:type="spellEnd"/>
      <w:r>
        <w:t xml:space="preserve"> / </w:t>
      </w:r>
      <w:proofErr w:type="spellStart"/>
      <w:r>
        <w:t>auff</w:t>
      </w:r>
      <w:proofErr w:type="spellEnd"/>
      <w:r>
        <w:t xml:space="preserve"> das wir </w:t>
      </w:r>
      <w:proofErr w:type="spellStart"/>
      <w:r>
        <w:t>allesampt</w:t>
      </w:r>
      <w:proofErr w:type="spellEnd"/>
      <w:r>
        <w:t xml:space="preserve"> / durch sein </w:t>
      </w:r>
      <w:proofErr w:type="spellStart"/>
      <w:r>
        <w:t>opffer</w:t>
      </w:r>
      <w:proofErr w:type="spellEnd"/>
      <w:r>
        <w:t xml:space="preserve"> gerecht wurden / </w:t>
      </w:r>
      <w:proofErr w:type="spellStart"/>
      <w:r>
        <w:t>unn</w:t>
      </w:r>
      <w:proofErr w:type="spellEnd"/>
      <w:r>
        <w:t xml:space="preserve"> </w:t>
      </w:r>
      <w:proofErr w:type="spellStart"/>
      <w:r>
        <w:t>fuer</w:t>
      </w:r>
      <w:proofErr w:type="spellEnd"/>
      <w:r>
        <w:t xml:space="preserve"> dir </w:t>
      </w:r>
      <w:proofErr w:type="spellStart"/>
      <w:r>
        <w:t>angenem</w:t>
      </w:r>
      <w:proofErr w:type="spellEnd"/>
      <w:r>
        <w:t xml:space="preserve">. Zu dem selben halt ich mich / und mein </w:t>
      </w:r>
      <w:proofErr w:type="spellStart"/>
      <w:r>
        <w:t>opffer</w:t>
      </w:r>
      <w:proofErr w:type="spellEnd"/>
      <w:r>
        <w:t xml:space="preserve">. Und bekenn dir / das Christus allein gerecht ist / vor dir / und das Christus </w:t>
      </w:r>
      <w:proofErr w:type="spellStart"/>
      <w:r>
        <w:t>opfferr</w:t>
      </w:r>
      <w:proofErr w:type="spellEnd"/>
      <w:r>
        <w:t xml:space="preserve"> / </w:t>
      </w:r>
      <w:proofErr w:type="spellStart"/>
      <w:r>
        <w:t>fuer</w:t>
      </w:r>
      <w:proofErr w:type="spellEnd"/>
      <w:r>
        <w:t xml:space="preserve"> dir / allein on </w:t>
      </w:r>
      <w:proofErr w:type="spellStart"/>
      <w:r>
        <w:t>gebresten</w:t>
      </w:r>
      <w:proofErr w:type="spellEnd"/>
      <w:r>
        <w:t xml:space="preserve"> oder </w:t>
      </w:r>
      <w:proofErr w:type="spellStart"/>
      <w:r>
        <w:t>tadtel</w:t>
      </w:r>
      <w:proofErr w:type="spellEnd"/>
      <w:r>
        <w:t xml:space="preserve"> ist. Und sein </w:t>
      </w:r>
      <w:proofErr w:type="spellStart"/>
      <w:r>
        <w:t>opffer</w:t>
      </w:r>
      <w:proofErr w:type="spellEnd"/>
      <w:r>
        <w:t xml:space="preserve"> / ist in </w:t>
      </w:r>
      <w:proofErr w:type="spellStart"/>
      <w:r>
        <w:t>meynen</w:t>
      </w:r>
      <w:proofErr w:type="spellEnd"/>
      <w:r>
        <w:t xml:space="preserve"> </w:t>
      </w:r>
      <w:proofErr w:type="spellStart"/>
      <w:r>
        <w:t>augen</w:t>
      </w:r>
      <w:proofErr w:type="spellEnd"/>
      <w:r>
        <w:t xml:space="preserve"> so hoch / das ich meines </w:t>
      </w:r>
      <w:proofErr w:type="spellStart"/>
      <w:r>
        <w:t>fuer</w:t>
      </w:r>
      <w:proofErr w:type="spellEnd"/>
      <w:r>
        <w:t xml:space="preserve"> nichts halten muß. Das selbe </w:t>
      </w:r>
      <w:proofErr w:type="spellStart"/>
      <w:r>
        <w:t>nehm</w:t>
      </w:r>
      <w:proofErr w:type="spellEnd"/>
      <w:r>
        <w:t xml:space="preserve"> ich ahn / </w:t>
      </w:r>
      <w:proofErr w:type="spellStart"/>
      <w:r>
        <w:t>unn</w:t>
      </w:r>
      <w:proofErr w:type="spellEnd"/>
      <w:r>
        <w:t xml:space="preserve"> halt mich </w:t>
      </w:r>
      <w:proofErr w:type="spellStart"/>
      <w:r>
        <w:t>drann</w:t>
      </w:r>
      <w:proofErr w:type="spellEnd"/>
      <w:r>
        <w:t xml:space="preserve"> / mit </w:t>
      </w:r>
      <w:proofErr w:type="spellStart"/>
      <w:r>
        <w:t>gedancken</w:t>
      </w:r>
      <w:proofErr w:type="spellEnd"/>
      <w:r>
        <w:t xml:space="preserve"> </w:t>
      </w:r>
      <w:proofErr w:type="spellStart"/>
      <w:r>
        <w:t>unn</w:t>
      </w:r>
      <w:proofErr w:type="spellEnd"/>
      <w:r>
        <w:t xml:space="preserve"> </w:t>
      </w:r>
      <w:proofErr w:type="spellStart"/>
      <w:r>
        <w:t>hertzen</w:t>
      </w:r>
      <w:proofErr w:type="spellEnd"/>
      <w:r>
        <w:t xml:space="preserve">. Herr </w:t>
      </w:r>
      <w:proofErr w:type="spellStart"/>
      <w:r>
        <w:t>nyms</w:t>
      </w:r>
      <w:proofErr w:type="spellEnd"/>
      <w:r>
        <w:t xml:space="preserve"> </w:t>
      </w:r>
      <w:proofErr w:type="spellStart"/>
      <w:r>
        <w:t>fuer</w:t>
      </w:r>
      <w:proofErr w:type="spellEnd"/>
      <w:r>
        <w:t xml:space="preserve"> mein </w:t>
      </w:r>
      <w:proofErr w:type="spellStart"/>
      <w:r>
        <w:t>opffer</w:t>
      </w:r>
      <w:proofErr w:type="spellEnd"/>
      <w:r>
        <w:t xml:space="preserve"> </w:t>
      </w:r>
      <w:proofErr w:type="spellStart"/>
      <w:r>
        <w:t>auff</w:t>
      </w:r>
      <w:proofErr w:type="spellEnd"/>
      <w:r>
        <w:t xml:space="preserve"> / oder meines in dem selben / dann sein </w:t>
      </w:r>
      <w:proofErr w:type="spellStart"/>
      <w:r>
        <w:t>opffer</w:t>
      </w:r>
      <w:proofErr w:type="spellEnd"/>
      <w:r>
        <w:t xml:space="preserve"> / ist meines zu </w:t>
      </w:r>
      <w:proofErr w:type="spellStart"/>
      <w:r>
        <w:t>eyner</w:t>
      </w:r>
      <w:proofErr w:type="spellEnd"/>
      <w:r>
        <w:t xml:space="preserve"> </w:t>
      </w:r>
      <w:proofErr w:type="spellStart"/>
      <w:r>
        <w:t>fuelle</w:t>
      </w:r>
      <w:proofErr w:type="spellEnd"/>
      <w:r>
        <w:t xml:space="preserve"> und </w:t>
      </w:r>
      <w:proofErr w:type="spellStart"/>
      <w:r>
        <w:t>gerechtigkeit</w:t>
      </w:r>
      <w:proofErr w:type="spellEnd"/>
      <w:r>
        <w:t xml:space="preserve">. </w:t>
      </w:r>
    </w:p>
    <w:p w14:paraId="5DEB7492" w14:textId="77777777" w:rsidR="00593B51" w:rsidRDefault="00593B51" w:rsidP="00593B51">
      <w:pPr>
        <w:pStyle w:val="StandardWeb"/>
      </w:pPr>
      <w:r>
        <w:t xml:space="preserve">Christus </w:t>
      </w:r>
      <w:proofErr w:type="spellStart"/>
      <w:r>
        <w:t>fleysch</w:t>
      </w:r>
      <w:proofErr w:type="spellEnd"/>
      <w:r>
        <w:t xml:space="preserve"> ist </w:t>
      </w:r>
      <w:proofErr w:type="spellStart"/>
      <w:r>
        <w:t>one</w:t>
      </w:r>
      <w:proofErr w:type="spellEnd"/>
      <w:r>
        <w:t xml:space="preserve"> </w:t>
      </w:r>
      <w:proofErr w:type="spellStart"/>
      <w:r>
        <w:t>sunde</w:t>
      </w:r>
      <w:proofErr w:type="spellEnd"/>
      <w:r>
        <w:t xml:space="preserve"> / und </w:t>
      </w:r>
      <w:proofErr w:type="spellStart"/>
      <w:r>
        <w:t>tregt</w:t>
      </w:r>
      <w:proofErr w:type="spellEnd"/>
      <w:r>
        <w:t xml:space="preserve"> meine </w:t>
      </w:r>
      <w:proofErr w:type="spellStart"/>
      <w:r>
        <w:t>sunde</w:t>
      </w:r>
      <w:proofErr w:type="spellEnd"/>
      <w:r>
        <w:t xml:space="preserve">. Das </w:t>
      </w:r>
      <w:proofErr w:type="spellStart"/>
      <w:r>
        <w:t>opffer</w:t>
      </w:r>
      <w:proofErr w:type="spellEnd"/>
      <w:r>
        <w:t xml:space="preserve"> ich dir </w:t>
      </w:r>
      <w:proofErr w:type="spellStart"/>
      <w:r>
        <w:t>fuer</w:t>
      </w:r>
      <w:proofErr w:type="spellEnd"/>
      <w:r>
        <w:t xml:space="preserve"> mein </w:t>
      </w:r>
      <w:proofErr w:type="spellStart"/>
      <w:r>
        <w:t>sundiges</w:t>
      </w:r>
      <w:proofErr w:type="spellEnd"/>
      <w:r>
        <w:t xml:space="preserve"> </w:t>
      </w:r>
      <w:proofErr w:type="spellStart"/>
      <w:r>
        <w:t>fleisch</w:t>
      </w:r>
      <w:proofErr w:type="spellEnd"/>
      <w:r>
        <w:t xml:space="preserve"> / denn Christus </w:t>
      </w:r>
      <w:proofErr w:type="spellStart"/>
      <w:r>
        <w:t>fleysch</w:t>
      </w:r>
      <w:proofErr w:type="spellEnd"/>
      <w:r>
        <w:t xml:space="preserve"> ist mein / und mein </w:t>
      </w:r>
      <w:proofErr w:type="spellStart"/>
      <w:r>
        <w:t>fleisch</w:t>
      </w:r>
      <w:proofErr w:type="spellEnd"/>
      <w:r>
        <w:t xml:space="preserve"> ist Christus </w:t>
      </w:r>
      <w:proofErr w:type="spellStart"/>
      <w:r>
        <w:t>fleysch</w:t>
      </w:r>
      <w:proofErr w:type="spellEnd"/>
      <w:r>
        <w:t xml:space="preserve"> geworden / durch das liebreich </w:t>
      </w:r>
      <w:proofErr w:type="spellStart"/>
      <w:r>
        <w:t>erkentnis</w:t>
      </w:r>
      <w:proofErr w:type="spellEnd"/>
      <w:r>
        <w:t xml:space="preserve"> </w:t>
      </w:r>
      <w:proofErr w:type="spellStart"/>
      <w:r>
        <w:t>unn</w:t>
      </w:r>
      <w:proofErr w:type="spellEnd"/>
      <w:r>
        <w:t xml:space="preserve"> seines </w:t>
      </w:r>
      <w:proofErr w:type="spellStart"/>
      <w:r>
        <w:t>fleyschs</w:t>
      </w:r>
      <w:proofErr w:type="spellEnd"/>
      <w:r>
        <w:t xml:space="preserve"> / in welchem mein </w:t>
      </w:r>
      <w:proofErr w:type="spellStart"/>
      <w:r>
        <w:t>brand</w:t>
      </w:r>
      <w:proofErr w:type="spellEnd"/>
      <w:r>
        <w:t xml:space="preserve"> </w:t>
      </w:r>
      <w:proofErr w:type="spellStart"/>
      <w:r>
        <w:t>unn</w:t>
      </w:r>
      <w:proofErr w:type="spellEnd"/>
      <w:r>
        <w:t xml:space="preserve"> </w:t>
      </w:r>
      <w:proofErr w:type="spellStart"/>
      <w:r>
        <w:t>schlachtopffer</w:t>
      </w:r>
      <w:proofErr w:type="spellEnd"/>
      <w:r>
        <w:t xml:space="preserve"> zu nicht / und seines allein etwas ist. </w:t>
      </w:r>
    </w:p>
    <w:p w14:paraId="2CE3F31C" w14:textId="77777777" w:rsidR="00593B51" w:rsidRDefault="00593B51" w:rsidP="00593B51">
      <w:pPr>
        <w:pStyle w:val="StandardWeb"/>
      </w:pPr>
      <w:proofErr w:type="spellStart"/>
      <w:r>
        <w:rPr>
          <w:rStyle w:val="Fett"/>
          <w:rFonts w:eastAsiaTheme="majorEastAsia"/>
        </w:rPr>
        <w:t>Dreyerley</w:t>
      </w:r>
      <w:proofErr w:type="spellEnd"/>
      <w:r>
        <w:rPr>
          <w:rStyle w:val="Fett"/>
          <w:rFonts w:eastAsiaTheme="majorEastAsia"/>
        </w:rPr>
        <w:t xml:space="preserve"> </w:t>
      </w:r>
      <w:proofErr w:type="spellStart"/>
      <w:r>
        <w:rPr>
          <w:rStyle w:val="Fett"/>
          <w:rFonts w:eastAsiaTheme="majorEastAsia"/>
        </w:rPr>
        <w:t>personen</w:t>
      </w:r>
      <w:proofErr w:type="spellEnd"/>
      <w:r>
        <w:rPr>
          <w:rStyle w:val="Fett"/>
          <w:rFonts w:eastAsiaTheme="majorEastAsia"/>
        </w:rPr>
        <w:t xml:space="preserve"> haben Christum </w:t>
      </w:r>
      <w:proofErr w:type="spellStart"/>
      <w:r>
        <w:rPr>
          <w:rStyle w:val="Fett"/>
          <w:rFonts w:eastAsiaTheme="majorEastAsia"/>
        </w:rPr>
        <w:t>geopffert</w:t>
      </w:r>
      <w:proofErr w:type="spellEnd"/>
      <w:r>
        <w:rPr>
          <w:rStyle w:val="Fett"/>
          <w:rFonts w:eastAsiaTheme="majorEastAsia"/>
        </w:rPr>
        <w:t>.</w:t>
      </w:r>
      <w:r>
        <w:t xml:space="preserve"> </w:t>
      </w:r>
    </w:p>
    <w:p w14:paraId="3FF24C7E" w14:textId="77777777" w:rsidR="00593B51" w:rsidRDefault="00593B51" w:rsidP="00593B51">
      <w:pPr>
        <w:pStyle w:val="StandardWeb"/>
      </w:pPr>
      <w:r>
        <w:t xml:space="preserve">Das </w:t>
      </w:r>
      <w:proofErr w:type="spellStart"/>
      <w:r>
        <w:t>opffer</w:t>
      </w:r>
      <w:proofErr w:type="spellEnd"/>
      <w:r>
        <w:t xml:space="preserve"> Christi haben </w:t>
      </w:r>
      <w:proofErr w:type="spellStart"/>
      <w:r>
        <w:t>dreyerley</w:t>
      </w:r>
      <w:proofErr w:type="spellEnd"/>
      <w:r>
        <w:t xml:space="preserve"> </w:t>
      </w:r>
      <w:proofErr w:type="spellStart"/>
      <w:r>
        <w:t>personen</w:t>
      </w:r>
      <w:proofErr w:type="spellEnd"/>
      <w:r>
        <w:t xml:space="preserve"> </w:t>
      </w:r>
      <w:proofErr w:type="spellStart"/>
      <w:r>
        <w:t>geopffert</w:t>
      </w:r>
      <w:proofErr w:type="spellEnd"/>
      <w:r>
        <w:t xml:space="preserve">. Gott der </w:t>
      </w:r>
      <w:proofErr w:type="spellStart"/>
      <w:r>
        <w:t>vatter</w:t>
      </w:r>
      <w:proofErr w:type="spellEnd"/>
      <w:r>
        <w:t xml:space="preserve"> Christi. Christus selber. </w:t>
      </w:r>
      <w:proofErr w:type="spellStart"/>
      <w:r>
        <w:t>Unnd</w:t>
      </w:r>
      <w:proofErr w:type="spellEnd"/>
      <w:r>
        <w:t xml:space="preserve"> uff der dritten </w:t>
      </w:r>
      <w:proofErr w:type="spellStart"/>
      <w:r>
        <w:t>seyten</w:t>
      </w:r>
      <w:proofErr w:type="spellEnd"/>
      <w:r>
        <w:t xml:space="preserve"> / die grosse </w:t>
      </w:r>
      <w:proofErr w:type="spellStart"/>
      <w:r>
        <w:t>pfaffen</w:t>
      </w:r>
      <w:proofErr w:type="spellEnd"/>
      <w:r>
        <w:t xml:space="preserve"> </w:t>
      </w:r>
      <w:proofErr w:type="spellStart"/>
      <w:r>
        <w:t>unnd</w:t>
      </w:r>
      <w:proofErr w:type="spellEnd"/>
      <w:r>
        <w:t xml:space="preserve"> Pilatus und die </w:t>
      </w:r>
      <w:proofErr w:type="spellStart"/>
      <w:r>
        <w:t>hescher</w:t>
      </w:r>
      <w:proofErr w:type="spellEnd"/>
      <w:r>
        <w:t xml:space="preserve"> und </w:t>
      </w:r>
      <w:proofErr w:type="spellStart"/>
      <w:r>
        <w:t>hencker</w:t>
      </w:r>
      <w:proofErr w:type="spellEnd"/>
      <w:r>
        <w:t xml:space="preserve">. Gott der </w:t>
      </w:r>
      <w:proofErr w:type="spellStart"/>
      <w:r>
        <w:t>vatter</w:t>
      </w:r>
      <w:proofErr w:type="spellEnd"/>
      <w:r>
        <w:t xml:space="preserve"> seinen </w:t>
      </w:r>
      <w:proofErr w:type="spellStart"/>
      <w:r>
        <w:t>sohn</w:t>
      </w:r>
      <w:proofErr w:type="spellEnd"/>
      <w:r>
        <w:t xml:space="preserve"> in diese </w:t>
      </w:r>
      <w:proofErr w:type="spellStart"/>
      <w:r>
        <w:t>welt</w:t>
      </w:r>
      <w:proofErr w:type="spellEnd"/>
      <w:r>
        <w:t xml:space="preserve"> sandte / </w:t>
      </w:r>
      <w:proofErr w:type="spellStart"/>
      <w:r>
        <w:t>auß</w:t>
      </w:r>
      <w:proofErr w:type="spellEnd"/>
      <w:r>
        <w:t xml:space="preserve"> </w:t>
      </w:r>
      <w:proofErr w:type="spellStart"/>
      <w:r>
        <w:t>groesser</w:t>
      </w:r>
      <w:proofErr w:type="spellEnd"/>
      <w:r>
        <w:t xml:space="preserve"> lieb / die er </w:t>
      </w:r>
      <w:proofErr w:type="spellStart"/>
      <w:r>
        <w:t>tzu</w:t>
      </w:r>
      <w:proofErr w:type="spellEnd"/>
      <w:r>
        <w:t xml:space="preserve"> seinen </w:t>
      </w:r>
      <w:proofErr w:type="spellStart"/>
      <w:r>
        <w:t>außerwelten</w:t>
      </w:r>
      <w:proofErr w:type="spellEnd"/>
      <w:r>
        <w:t xml:space="preserve"> hatte </w:t>
      </w:r>
      <w:proofErr w:type="spellStart"/>
      <w:r>
        <w:t>unnd</w:t>
      </w:r>
      <w:proofErr w:type="spellEnd"/>
      <w:r>
        <w:t xml:space="preserve"> noch / </w:t>
      </w:r>
      <w:proofErr w:type="spellStart"/>
      <w:r>
        <w:t>unnd</w:t>
      </w:r>
      <w:proofErr w:type="spellEnd"/>
      <w:r>
        <w:t xml:space="preserve"> </w:t>
      </w:r>
      <w:proofErr w:type="spellStart"/>
      <w:r>
        <w:t>ewigklich</w:t>
      </w:r>
      <w:proofErr w:type="spellEnd"/>
      <w:r>
        <w:t xml:space="preserve"> haben </w:t>
      </w:r>
      <w:proofErr w:type="spellStart"/>
      <w:r>
        <w:t>wirt</w:t>
      </w:r>
      <w:proofErr w:type="spellEnd"/>
      <w:r>
        <w:t xml:space="preserve">. Und gab </w:t>
      </w:r>
      <w:proofErr w:type="spellStart"/>
      <w:r>
        <w:t>yhnen</w:t>
      </w:r>
      <w:proofErr w:type="spellEnd"/>
      <w:r>
        <w:t xml:space="preserve"> in </w:t>
      </w:r>
      <w:proofErr w:type="spellStart"/>
      <w:r>
        <w:t>tod</w:t>
      </w:r>
      <w:proofErr w:type="spellEnd"/>
      <w:r>
        <w:t xml:space="preserve"> </w:t>
      </w:r>
      <w:proofErr w:type="spellStart"/>
      <w:r>
        <w:t>fuer</w:t>
      </w:r>
      <w:proofErr w:type="spellEnd"/>
      <w:r>
        <w:t xml:space="preserve"> </w:t>
      </w:r>
      <w:proofErr w:type="spellStart"/>
      <w:r>
        <w:t>unns</w:t>
      </w:r>
      <w:proofErr w:type="spellEnd"/>
      <w:r>
        <w:t xml:space="preserve"> / </w:t>
      </w:r>
      <w:proofErr w:type="spellStart"/>
      <w:r>
        <w:t>auff</w:t>
      </w:r>
      <w:proofErr w:type="spellEnd"/>
      <w:r>
        <w:t xml:space="preserve"> das Christus die </w:t>
      </w:r>
      <w:proofErr w:type="spellStart"/>
      <w:r>
        <w:t>gantze</w:t>
      </w:r>
      <w:proofErr w:type="spellEnd"/>
      <w:r>
        <w:t xml:space="preserve"> </w:t>
      </w:r>
      <w:proofErr w:type="spellStart"/>
      <w:r>
        <w:t>welt</w:t>
      </w:r>
      <w:proofErr w:type="spellEnd"/>
      <w:r>
        <w:t xml:space="preserve"> / der </w:t>
      </w:r>
      <w:proofErr w:type="spellStart"/>
      <w:r>
        <w:t>glewbigen</w:t>
      </w:r>
      <w:proofErr w:type="spellEnd"/>
      <w:r>
        <w:t xml:space="preserve"> </w:t>
      </w:r>
      <w:proofErr w:type="spellStart"/>
      <w:r>
        <w:t>erloeset</w:t>
      </w:r>
      <w:proofErr w:type="spellEnd"/>
      <w:r>
        <w:t xml:space="preserve"> / </w:t>
      </w:r>
      <w:proofErr w:type="spellStart"/>
      <w:r>
        <w:t>unnd</w:t>
      </w:r>
      <w:proofErr w:type="spellEnd"/>
      <w:r>
        <w:t xml:space="preserve"> </w:t>
      </w:r>
      <w:proofErr w:type="spellStart"/>
      <w:r>
        <w:t>tzu</w:t>
      </w:r>
      <w:proofErr w:type="spellEnd"/>
      <w:r>
        <w:t xml:space="preserve"> Gott </w:t>
      </w:r>
      <w:proofErr w:type="spellStart"/>
      <w:r>
        <w:t>seynem</w:t>
      </w:r>
      <w:proofErr w:type="spellEnd"/>
      <w:r>
        <w:t xml:space="preserve"> </w:t>
      </w:r>
      <w:proofErr w:type="spellStart"/>
      <w:r>
        <w:t>vatter</w:t>
      </w:r>
      <w:proofErr w:type="spellEnd"/>
      <w:r>
        <w:t xml:space="preserve"> </w:t>
      </w:r>
      <w:proofErr w:type="spellStart"/>
      <w:r>
        <w:t>broecht</w:t>
      </w:r>
      <w:proofErr w:type="spellEnd"/>
      <w:r>
        <w:t xml:space="preserve">. Also ist des </w:t>
      </w:r>
      <w:proofErr w:type="spellStart"/>
      <w:r>
        <w:t>vatters</w:t>
      </w:r>
      <w:proofErr w:type="spellEnd"/>
      <w:r>
        <w:t xml:space="preserve"> liebe ein </w:t>
      </w:r>
      <w:proofErr w:type="spellStart"/>
      <w:r>
        <w:t>ursach</w:t>
      </w:r>
      <w:proofErr w:type="spellEnd"/>
      <w:r>
        <w:t xml:space="preserve"> / des </w:t>
      </w:r>
      <w:proofErr w:type="spellStart"/>
      <w:r>
        <w:t>opffers</w:t>
      </w:r>
      <w:proofErr w:type="spellEnd"/>
      <w:r>
        <w:t xml:space="preserve"> Christi / das </w:t>
      </w:r>
      <w:proofErr w:type="spellStart"/>
      <w:r>
        <w:t>yhn</w:t>
      </w:r>
      <w:proofErr w:type="spellEnd"/>
      <w:r>
        <w:t xml:space="preserve"> Gott sein </w:t>
      </w:r>
      <w:proofErr w:type="spellStart"/>
      <w:r>
        <w:t>vatter</w:t>
      </w:r>
      <w:proofErr w:type="spellEnd"/>
      <w:r>
        <w:t xml:space="preserve"> vor </w:t>
      </w:r>
      <w:proofErr w:type="spellStart"/>
      <w:r>
        <w:t>unns</w:t>
      </w:r>
      <w:proofErr w:type="spellEnd"/>
      <w:r>
        <w:t xml:space="preserve"> </w:t>
      </w:r>
      <w:proofErr w:type="spellStart"/>
      <w:r>
        <w:t>opfferet</w:t>
      </w:r>
      <w:proofErr w:type="spellEnd"/>
      <w:r>
        <w:t xml:space="preserve">. </w:t>
      </w:r>
    </w:p>
    <w:p w14:paraId="4D6D5703" w14:textId="77777777" w:rsidR="00593B51" w:rsidRDefault="00593B51" w:rsidP="00593B51">
      <w:pPr>
        <w:pStyle w:val="StandardWeb"/>
      </w:pPr>
      <w:r>
        <w:t xml:space="preserve">Der </w:t>
      </w:r>
      <w:proofErr w:type="spellStart"/>
      <w:r>
        <w:t>sohn</w:t>
      </w:r>
      <w:proofErr w:type="spellEnd"/>
      <w:r>
        <w:t xml:space="preserve"> </w:t>
      </w:r>
      <w:proofErr w:type="spellStart"/>
      <w:r>
        <w:t>gottis</w:t>
      </w:r>
      <w:proofErr w:type="spellEnd"/>
      <w:r>
        <w:t xml:space="preserve"> / Jesus von Nazareth / hat sich </w:t>
      </w:r>
      <w:proofErr w:type="spellStart"/>
      <w:r>
        <w:t>auß</w:t>
      </w:r>
      <w:proofErr w:type="spellEnd"/>
      <w:r>
        <w:t xml:space="preserve"> seinem freyen willen / </w:t>
      </w:r>
      <w:proofErr w:type="spellStart"/>
      <w:r>
        <w:t>unn</w:t>
      </w:r>
      <w:proofErr w:type="spellEnd"/>
      <w:r>
        <w:t xml:space="preserve"> </w:t>
      </w:r>
      <w:proofErr w:type="spellStart"/>
      <w:r>
        <w:t>auß</w:t>
      </w:r>
      <w:proofErr w:type="spellEnd"/>
      <w:r>
        <w:t xml:space="preserve"> gehorsam / </w:t>
      </w:r>
      <w:proofErr w:type="spellStart"/>
      <w:r>
        <w:t>got</w:t>
      </w:r>
      <w:proofErr w:type="spellEnd"/>
      <w:r>
        <w:t xml:space="preserve"> seinem </w:t>
      </w:r>
      <w:proofErr w:type="spellStart"/>
      <w:r>
        <w:t>vatter</w:t>
      </w:r>
      <w:proofErr w:type="spellEnd"/>
      <w:r>
        <w:t xml:space="preserve"> / </w:t>
      </w:r>
      <w:proofErr w:type="spellStart"/>
      <w:r>
        <w:t>geopffert</w:t>
      </w:r>
      <w:proofErr w:type="spellEnd"/>
      <w:r>
        <w:t xml:space="preserve">. </w:t>
      </w:r>
      <w:proofErr w:type="spellStart"/>
      <w:r>
        <w:t>Unnd</w:t>
      </w:r>
      <w:proofErr w:type="spellEnd"/>
      <w:r>
        <w:t xml:space="preserve"> er gab sich selber / in die </w:t>
      </w:r>
      <w:proofErr w:type="spellStart"/>
      <w:r>
        <w:t>hende</w:t>
      </w:r>
      <w:proofErr w:type="spellEnd"/>
      <w:r>
        <w:t xml:space="preserve"> des </w:t>
      </w:r>
      <w:proofErr w:type="spellStart"/>
      <w:r>
        <w:t>verreters</w:t>
      </w:r>
      <w:proofErr w:type="spellEnd"/>
      <w:r>
        <w:t xml:space="preserve"> Jude / der grossen </w:t>
      </w:r>
      <w:proofErr w:type="spellStart"/>
      <w:r>
        <w:t>pfaffen</w:t>
      </w:r>
      <w:proofErr w:type="spellEnd"/>
      <w:r>
        <w:t xml:space="preserve"> / </w:t>
      </w:r>
      <w:proofErr w:type="spellStart"/>
      <w:r>
        <w:t>unn</w:t>
      </w:r>
      <w:proofErr w:type="spellEnd"/>
      <w:r>
        <w:t xml:space="preserve"> in die </w:t>
      </w:r>
      <w:proofErr w:type="spellStart"/>
      <w:r>
        <w:t>hende</w:t>
      </w:r>
      <w:proofErr w:type="spellEnd"/>
      <w:r>
        <w:t xml:space="preserve"> der Heyden / </w:t>
      </w:r>
      <w:proofErr w:type="spellStart"/>
      <w:r>
        <w:t>Pylati</w:t>
      </w:r>
      <w:proofErr w:type="spellEnd"/>
      <w:r>
        <w:t xml:space="preserve"> / und der </w:t>
      </w:r>
      <w:proofErr w:type="spellStart"/>
      <w:r>
        <w:t>hencker</w:t>
      </w:r>
      <w:proofErr w:type="spellEnd"/>
      <w:r>
        <w:t xml:space="preserve">. Und sein leben </w:t>
      </w:r>
      <w:proofErr w:type="spellStart"/>
      <w:r>
        <w:t>unn</w:t>
      </w:r>
      <w:proofErr w:type="spellEnd"/>
      <w:r>
        <w:t xml:space="preserve"> </w:t>
      </w:r>
      <w:proofErr w:type="spellStart"/>
      <w:r>
        <w:t>tod</w:t>
      </w:r>
      <w:proofErr w:type="spellEnd"/>
      <w:r>
        <w:t xml:space="preserve"> stunden </w:t>
      </w:r>
      <w:proofErr w:type="spellStart"/>
      <w:r>
        <w:t>mechtigklich</w:t>
      </w:r>
      <w:proofErr w:type="spellEnd"/>
      <w:r>
        <w:t xml:space="preserve"> in </w:t>
      </w:r>
      <w:proofErr w:type="spellStart"/>
      <w:r>
        <w:t>seyner</w:t>
      </w:r>
      <w:proofErr w:type="spellEnd"/>
      <w:r>
        <w:t xml:space="preserve"> </w:t>
      </w:r>
      <w:proofErr w:type="spellStart"/>
      <w:r>
        <w:t>eygen</w:t>
      </w:r>
      <w:proofErr w:type="spellEnd"/>
      <w:r>
        <w:t xml:space="preserve"> macht und willen. </w:t>
      </w:r>
      <w:proofErr w:type="spellStart"/>
      <w:r>
        <w:t>Hett</w:t>
      </w:r>
      <w:proofErr w:type="spellEnd"/>
      <w:r>
        <w:t xml:space="preserve"> er seine </w:t>
      </w:r>
      <w:proofErr w:type="spellStart"/>
      <w:r>
        <w:t>sele</w:t>
      </w:r>
      <w:proofErr w:type="spellEnd"/>
      <w:r>
        <w:t xml:space="preserve"> wollen behalten / </w:t>
      </w:r>
      <w:proofErr w:type="spellStart"/>
      <w:r>
        <w:t>niemant</w:t>
      </w:r>
      <w:proofErr w:type="spellEnd"/>
      <w:r>
        <w:t xml:space="preserve"> </w:t>
      </w:r>
      <w:proofErr w:type="spellStart"/>
      <w:r>
        <w:t>hett</w:t>
      </w:r>
      <w:proofErr w:type="spellEnd"/>
      <w:r>
        <w:t xml:space="preserve"> sie </w:t>
      </w:r>
      <w:proofErr w:type="spellStart"/>
      <w:r>
        <w:t>yhm</w:t>
      </w:r>
      <w:proofErr w:type="spellEnd"/>
      <w:r>
        <w:t xml:space="preserve"> genommen. Mit </w:t>
      </w:r>
      <w:proofErr w:type="spellStart"/>
      <w:r>
        <w:t>eynem</w:t>
      </w:r>
      <w:proofErr w:type="spellEnd"/>
      <w:r>
        <w:t xml:space="preserve"> </w:t>
      </w:r>
      <w:proofErr w:type="spellStart"/>
      <w:r>
        <w:t>wort</w:t>
      </w:r>
      <w:proofErr w:type="spellEnd"/>
      <w:r>
        <w:t xml:space="preserve"> </w:t>
      </w:r>
      <w:proofErr w:type="spellStart"/>
      <w:r>
        <w:t>hett</w:t>
      </w:r>
      <w:proofErr w:type="spellEnd"/>
      <w:r>
        <w:t xml:space="preserve"> er sich </w:t>
      </w:r>
      <w:proofErr w:type="spellStart"/>
      <w:r>
        <w:t>gerett</w:t>
      </w:r>
      <w:proofErr w:type="spellEnd"/>
      <w:r>
        <w:t xml:space="preserve"> </w:t>
      </w:r>
      <w:proofErr w:type="spellStart"/>
      <w:r>
        <w:t>unnd</w:t>
      </w:r>
      <w:proofErr w:type="spellEnd"/>
      <w:r>
        <w:t xml:space="preserve"> </w:t>
      </w:r>
      <w:proofErr w:type="spellStart"/>
      <w:r>
        <w:t>vorteydingt</w:t>
      </w:r>
      <w:proofErr w:type="spellEnd"/>
      <w:r>
        <w:t xml:space="preserve">. Denn / wie Christus die schar der </w:t>
      </w:r>
      <w:proofErr w:type="spellStart"/>
      <w:r>
        <w:t>hescher</w:t>
      </w:r>
      <w:proofErr w:type="spellEnd"/>
      <w:r>
        <w:t xml:space="preserve"> im </w:t>
      </w:r>
      <w:proofErr w:type="spellStart"/>
      <w:r>
        <w:t>oelgarten</w:t>
      </w:r>
      <w:proofErr w:type="spellEnd"/>
      <w:r>
        <w:t xml:space="preserve"> / mit </w:t>
      </w:r>
      <w:proofErr w:type="spellStart"/>
      <w:r>
        <w:t>eynem</w:t>
      </w:r>
      <w:proofErr w:type="spellEnd"/>
      <w:r>
        <w:t xml:space="preserve"> </w:t>
      </w:r>
      <w:proofErr w:type="spellStart"/>
      <w:r>
        <w:t>wort</w:t>
      </w:r>
      <w:proofErr w:type="spellEnd"/>
      <w:r>
        <w:t xml:space="preserve"> / </w:t>
      </w:r>
      <w:proofErr w:type="spellStart"/>
      <w:r>
        <w:t>zweymal</w:t>
      </w:r>
      <w:proofErr w:type="spellEnd"/>
      <w:r>
        <w:t xml:space="preserve"> / nieder </w:t>
      </w:r>
      <w:proofErr w:type="spellStart"/>
      <w:r>
        <w:t>wurff</w:t>
      </w:r>
      <w:proofErr w:type="spellEnd"/>
      <w:r>
        <w:t xml:space="preserve"> / also </w:t>
      </w:r>
      <w:proofErr w:type="spellStart"/>
      <w:r>
        <w:t>hett</w:t>
      </w:r>
      <w:proofErr w:type="spellEnd"/>
      <w:r>
        <w:t xml:space="preserve"> er alle gewaltig </w:t>
      </w:r>
      <w:proofErr w:type="spellStart"/>
      <w:r>
        <w:t>alletzeyt</w:t>
      </w:r>
      <w:proofErr w:type="spellEnd"/>
      <w:r>
        <w:t xml:space="preserve"> </w:t>
      </w:r>
      <w:proofErr w:type="spellStart"/>
      <w:r>
        <w:t>umbgeblosen</w:t>
      </w:r>
      <w:proofErr w:type="spellEnd"/>
      <w:r>
        <w:t xml:space="preserve">. Denn Christus hat / durch seyn </w:t>
      </w:r>
      <w:proofErr w:type="spellStart"/>
      <w:r>
        <w:t>wunderbarliche</w:t>
      </w:r>
      <w:proofErr w:type="spellEnd"/>
      <w:r>
        <w:t xml:space="preserve"> </w:t>
      </w:r>
      <w:proofErr w:type="spellStart"/>
      <w:r>
        <w:t>krafft</w:t>
      </w:r>
      <w:proofErr w:type="spellEnd"/>
      <w:r>
        <w:t xml:space="preserve"> </w:t>
      </w:r>
      <w:proofErr w:type="spellStart"/>
      <w:r>
        <w:t>ym</w:t>
      </w:r>
      <w:proofErr w:type="spellEnd"/>
      <w:r>
        <w:t xml:space="preserve"> garten </w:t>
      </w:r>
      <w:proofErr w:type="spellStart"/>
      <w:r>
        <w:t>beweyst</w:t>
      </w:r>
      <w:proofErr w:type="spellEnd"/>
      <w:r>
        <w:t xml:space="preserve"> / das </w:t>
      </w:r>
      <w:proofErr w:type="spellStart"/>
      <w:r>
        <w:t>yhnn</w:t>
      </w:r>
      <w:proofErr w:type="spellEnd"/>
      <w:r>
        <w:t xml:space="preserve"> </w:t>
      </w:r>
      <w:proofErr w:type="spellStart"/>
      <w:r>
        <w:t>keyn</w:t>
      </w:r>
      <w:proofErr w:type="spellEnd"/>
      <w:r>
        <w:t xml:space="preserve"> macht </w:t>
      </w:r>
      <w:proofErr w:type="spellStart"/>
      <w:r>
        <w:t>toedten</w:t>
      </w:r>
      <w:proofErr w:type="spellEnd"/>
      <w:r>
        <w:t xml:space="preserve"> </w:t>
      </w:r>
      <w:proofErr w:type="spellStart"/>
      <w:r>
        <w:t>kunt</w:t>
      </w:r>
      <w:proofErr w:type="spellEnd"/>
      <w:r>
        <w:t xml:space="preserve"> / wenn ers </w:t>
      </w:r>
      <w:proofErr w:type="spellStart"/>
      <w:r>
        <w:t>nit</w:t>
      </w:r>
      <w:proofErr w:type="spellEnd"/>
      <w:r>
        <w:t xml:space="preserve"> </w:t>
      </w:r>
      <w:proofErr w:type="spellStart"/>
      <w:r>
        <w:t>leyden</w:t>
      </w:r>
      <w:proofErr w:type="spellEnd"/>
      <w:r>
        <w:t xml:space="preserve"> </w:t>
      </w:r>
      <w:proofErr w:type="spellStart"/>
      <w:r>
        <w:t>wolt</w:t>
      </w:r>
      <w:proofErr w:type="spellEnd"/>
      <w:r>
        <w:t xml:space="preserve">. </w:t>
      </w:r>
    </w:p>
    <w:p w14:paraId="76AFF4BD" w14:textId="77777777" w:rsidR="00593B51" w:rsidRDefault="00593B51" w:rsidP="00593B51">
      <w:pPr>
        <w:pStyle w:val="StandardWeb"/>
      </w:pPr>
      <w:r>
        <w:t xml:space="preserve">Derhalben gab er sich </w:t>
      </w:r>
      <w:proofErr w:type="spellStart"/>
      <w:r>
        <w:t>auß</w:t>
      </w:r>
      <w:proofErr w:type="spellEnd"/>
      <w:r>
        <w:t xml:space="preserve"> </w:t>
      </w:r>
      <w:proofErr w:type="spellStart"/>
      <w:r>
        <w:t>eygem</w:t>
      </w:r>
      <w:proofErr w:type="spellEnd"/>
      <w:r>
        <w:t xml:space="preserve"> willen </w:t>
      </w:r>
      <w:proofErr w:type="spellStart"/>
      <w:r>
        <w:t>hyn</w:t>
      </w:r>
      <w:proofErr w:type="spellEnd"/>
      <w:r>
        <w:t xml:space="preserve"> / und also </w:t>
      </w:r>
      <w:proofErr w:type="spellStart"/>
      <w:r>
        <w:t>ertoedtet</w:t>
      </w:r>
      <w:proofErr w:type="spellEnd"/>
      <w:r>
        <w:t xml:space="preserve"> und </w:t>
      </w:r>
      <w:proofErr w:type="spellStart"/>
      <w:r>
        <w:t>opfferet</w:t>
      </w:r>
      <w:proofErr w:type="spellEnd"/>
      <w:r>
        <w:t xml:space="preserve"> er sich </w:t>
      </w:r>
      <w:proofErr w:type="spellStart"/>
      <w:r>
        <w:t>selbs</w:t>
      </w:r>
      <w:proofErr w:type="spellEnd"/>
      <w:r>
        <w:t xml:space="preserve"> / und ließ sich haschen / </w:t>
      </w:r>
      <w:proofErr w:type="spellStart"/>
      <w:r>
        <w:t>auß</w:t>
      </w:r>
      <w:proofErr w:type="spellEnd"/>
      <w:r>
        <w:t xml:space="preserve"> </w:t>
      </w:r>
      <w:proofErr w:type="spellStart"/>
      <w:r>
        <w:t>eygnem</w:t>
      </w:r>
      <w:proofErr w:type="spellEnd"/>
      <w:r>
        <w:t xml:space="preserve"> </w:t>
      </w:r>
      <w:proofErr w:type="spellStart"/>
      <w:r>
        <w:t>fursatz</w:t>
      </w:r>
      <w:proofErr w:type="spellEnd"/>
      <w:r>
        <w:t xml:space="preserve">. </w:t>
      </w:r>
    </w:p>
    <w:p w14:paraId="574CF104" w14:textId="77777777" w:rsidR="00593B51" w:rsidRDefault="00593B51" w:rsidP="00593B51">
      <w:pPr>
        <w:pStyle w:val="StandardWeb"/>
      </w:pPr>
      <w:proofErr w:type="spellStart"/>
      <w:r>
        <w:t>Auß</w:t>
      </w:r>
      <w:proofErr w:type="spellEnd"/>
      <w:r>
        <w:t xml:space="preserve"> </w:t>
      </w:r>
      <w:proofErr w:type="spellStart"/>
      <w:r>
        <w:t>groesserer</w:t>
      </w:r>
      <w:proofErr w:type="spellEnd"/>
      <w:r>
        <w:t xml:space="preserve"> lieb zu </w:t>
      </w:r>
      <w:proofErr w:type="spellStart"/>
      <w:r>
        <w:t>seynen</w:t>
      </w:r>
      <w:proofErr w:type="spellEnd"/>
      <w:r>
        <w:t xml:space="preserve"> freunden </w:t>
      </w:r>
      <w:proofErr w:type="spellStart"/>
      <w:r>
        <w:t>unnd</w:t>
      </w:r>
      <w:proofErr w:type="spellEnd"/>
      <w:r>
        <w:t xml:space="preserve"> </w:t>
      </w:r>
      <w:proofErr w:type="spellStart"/>
      <w:r>
        <w:t>bruedern</w:t>
      </w:r>
      <w:proofErr w:type="spellEnd"/>
      <w:r>
        <w:t xml:space="preserve"> / und </w:t>
      </w:r>
      <w:proofErr w:type="spellStart"/>
      <w:r>
        <w:t>auß</w:t>
      </w:r>
      <w:proofErr w:type="spellEnd"/>
      <w:r>
        <w:t xml:space="preserve"> gehorsam / den er </w:t>
      </w:r>
      <w:proofErr w:type="spellStart"/>
      <w:r>
        <w:t>seynem</w:t>
      </w:r>
      <w:proofErr w:type="spellEnd"/>
      <w:r>
        <w:t xml:space="preserve"> </w:t>
      </w:r>
      <w:proofErr w:type="spellStart"/>
      <w:r>
        <w:t>vatter</w:t>
      </w:r>
      <w:proofErr w:type="spellEnd"/>
      <w:r>
        <w:t xml:space="preserve"> </w:t>
      </w:r>
      <w:proofErr w:type="spellStart"/>
      <w:r>
        <w:t>erzeygen</w:t>
      </w:r>
      <w:proofErr w:type="spellEnd"/>
      <w:r>
        <w:t xml:space="preserve"> </w:t>
      </w:r>
      <w:proofErr w:type="spellStart"/>
      <w:r>
        <w:t>must</w:t>
      </w:r>
      <w:proofErr w:type="spellEnd"/>
      <w:r>
        <w:t xml:space="preserve"> / </w:t>
      </w:r>
      <w:proofErr w:type="spellStart"/>
      <w:r>
        <w:t>unnd</w:t>
      </w:r>
      <w:proofErr w:type="spellEnd"/>
      <w:r>
        <w:t xml:space="preserve"> gern mit </w:t>
      </w:r>
      <w:proofErr w:type="spellStart"/>
      <w:r>
        <w:t>willenn</w:t>
      </w:r>
      <w:proofErr w:type="spellEnd"/>
      <w:r>
        <w:t xml:space="preserve"> </w:t>
      </w:r>
      <w:proofErr w:type="spellStart"/>
      <w:r>
        <w:t>leystet</w:t>
      </w:r>
      <w:proofErr w:type="spellEnd"/>
      <w:r>
        <w:t xml:space="preserve"> / war Christus gehorsam </w:t>
      </w:r>
      <w:proofErr w:type="spellStart"/>
      <w:r>
        <w:t>biß</w:t>
      </w:r>
      <w:proofErr w:type="spellEnd"/>
      <w:r>
        <w:t xml:space="preserve"> in todt / und in todt des </w:t>
      </w:r>
      <w:proofErr w:type="spellStart"/>
      <w:r>
        <w:t>kreutzes</w:t>
      </w:r>
      <w:proofErr w:type="spellEnd"/>
      <w:r>
        <w:t xml:space="preserve"> / und ist </w:t>
      </w:r>
      <w:proofErr w:type="spellStart"/>
      <w:r>
        <w:t>geopffert</w:t>
      </w:r>
      <w:proofErr w:type="spellEnd"/>
      <w:r>
        <w:t xml:space="preserve"> / </w:t>
      </w:r>
      <w:proofErr w:type="spellStart"/>
      <w:r>
        <w:t>Hett</w:t>
      </w:r>
      <w:proofErr w:type="spellEnd"/>
      <w:r>
        <w:t xml:space="preserve"> er </w:t>
      </w:r>
      <w:proofErr w:type="spellStart"/>
      <w:r>
        <w:t>nit</w:t>
      </w:r>
      <w:proofErr w:type="spellEnd"/>
      <w:r>
        <w:t xml:space="preserve"> </w:t>
      </w:r>
      <w:proofErr w:type="spellStart"/>
      <w:r>
        <w:t>gewelt</w:t>
      </w:r>
      <w:proofErr w:type="spellEnd"/>
      <w:r>
        <w:t xml:space="preserve"> / so wer er </w:t>
      </w:r>
      <w:proofErr w:type="spellStart"/>
      <w:r>
        <w:t>nit</w:t>
      </w:r>
      <w:proofErr w:type="spellEnd"/>
      <w:r>
        <w:t xml:space="preserve"> </w:t>
      </w:r>
      <w:proofErr w:type="spellStart"/>
      <w:r>
        <w:t>geopffert</w:t>
      </w:r>
      <w:proofErr w:type="spellEnd"/>
      <w:r>
        <w:t xml:space="preserve">. </w:t>
      </w:r>
    </w:p>
    <w:p w14:paraId="3DC7181F" w14:textId="77777777" w:rsidR="00593B51" w:rsidRDefault="00593B51" w:rsidP="00593B51">
      <w:pPr>
        <w:pStyle w:val="StandardWeb"/>
      </w:pPr>
      <w:r>
        <w:t xml:space="preserve">Die dritte </w:t>
      </w:r>
      <w:proofErr w:type="spellStart"/>
      <w:r>
        <w:t>personen</w:t>
      </w:r>
      <w:proofErr w:type="spellEnd"/>
      <w:r>
        <w:t xml:space="preserve"> </w:t>
      </w:r>
      <w:proofErr w:type="spellStart"/>
      <w:r>
        <w:t>seind</w:t>
      </w:r>
      <w:proofErr w:type="spellEnd"/>
      <w:r>
        <w:t xml:space="preserve"> die </w:t>
      </w:r>
      <w:proofErr w:type="spellStart"/>
      <w:r>
        <w:t>yene</w:t>
      </w:r>
      <w:proofErr w:type="spellEnd"/>
      <w:r>
        <w:t xml:space="preserve"> / so uff Judas / Pilati und der grossen </w:t>
      </w:r>
      <w:proofErr w:type="spellStart"/>
      <w:r>
        <w:t>pfaffen</w:t>
      </w:r>
      <w:proofErr w:type="spellEnd"/>
      <w:r>
        <w:t xml:space="preserve"> </w:t>
      </w:r>
      <w:proofErr w:type="spellStart"/>
      <w:r>
        <w:t>seyten</w:t>
      </w:r>
      <w:proofErr w:type="spellEnd"/>
      <w:r>
        <w:t xml:space="preserve"> stunden (als ein </w:t>
      </w:r>
      <w:proofErr w:type="spellStart"/>
      <w:r>
        <w:t>person</w:t>
      </w:r>
      <w:proofErr w:type="spellEnd"/>
      <w:r>
        <w:t xml:space="preserve">) die auch Christum zu </w:t>
      </w:r>
      <w:proofErr w:type="spellStart"/>
      <w:r>
        <w:t>eynem</w:t>
      </w:r>
      <w:proofErr w:type="spellEnd"/>
      <w:r>
        <w:t xml:space="preserve"> </w:t>
      </w:r>
      <w:proofErr w:type="spellStart"/>
      <w:r>
        <w:t>brandopffer</w:t>
      </w:r>
      <w:proofErr w:type="spellEnd"/>
      <w:r>
        <w:t xml:space="preserve"> / </w:t>
      </w:r>
      <w:proofErr w:type="spellStart"/>
      <w:r>
        <w:t>unn</w:t>
      </w:r>
      <w:proofErr w:type="spellEnd"/>
      <w:r>
        <w:t xml:space="preserve"> </w:t>
      </w:r>
      <w:proofErr w:type="spellStart"/>
      <w:r>
        <w:t>sundopffer</w:t>
      </w:r>
      <w:proofErr w:type="spellEnd"/>
      <w:r>
        <w:t xml:space="preserve"> machten. Denn </w:t>
      </w:r>
      <w:proofErr w:type="spellStart"/>
      <w:r>
        <w:t>mti</w:t>
      </w:r>
      <w:proofErr w:type="spellEnd"/>
      <w:r>
        <w:t xml:space="preserve"> </w:t>
      </w:r>
      <w:proofErr w:type="spellStart"/>
      <w:r>
        <w:t>yrem</w:t>
      </w:r>
      <w:proofErr w:type="spellEnd"/>
      <w:r>
        <w:t xml:space="preserve"> hitzigen </w:t>
      </w:r>
      <w:proofErr w:type="spellStart"/>
      <w:r>
        <w:t>neydt</w:t>
      </w:r>
      <w:proofErr w:type="spellEnd"/>
      <w:r>
        <w:t xml:space="preserve"> / </w:t>
      </w:r>
      <w:proofErr w:type="spellStart"/>
      <w:r>
        <w:t>unnd</w:t>
      </w:r>
      <w:proofErr w:type="spellEnd"/>
      <w:r>
        <w:t xml:space="preserve"> </w:t>
      </w:r>
      <w:proofErr w:type="spellStart"/>
      <w:r>
        <w:t>heyssen</w:t>
      </w:r>
      <w:proofErr w:type="spellEnd"/>
      <w:r>
        <w:t xml:space="preserve"> </w:t>
      </w:r>
      <w:proofErr w:type="spellStart"/>
      <w:r>
        <w:t>geschrey</w:t>
      </w:r>
      <w:proofErr w:type="spellEnd"/>
      <w:r>
        <w:t xml:space="preserve"> / haben sie Christum </w:t>
      </w:r>
      <w:proofErr w:type="spellStart"/>
      <w:r>
        <w:t>verbrandt</w:t>
      </w:r>
      <w:proofErr w:type="spellEnd"/>
      <w:r>
        <w:t xml:space="preserve"> / uff </w:t>
      </w:r>
      <w:proofErr w:type="spellStart"/>
      <w:r>
        <w:t>eynem</w:t>
      </w:r>
      <w:proofErr w:type="spellEnd"/>
      <w:r>
        <w:t xml:space="preserve"> </w:t>
      </w:r>
      <w:proofErr w:type="spellStart"/>
      <w:r>
        <w:t>holtz</w:t>
      </w:r>
      <w:proofErr w:type="spellEnd"/>
      <w:r>
        <w:t xml:space="preserve"> / uff welchem man nur grosse </w:t>
      </w:r>
      <w:proofErr w:type="spellStart"/>
      <w:r>
        <w:t>sunder</w:t>
      </w:r>
      <w:proofErr w:type="spellEnd"/>
      <w:r>
        <w:t xml:space="preserve"> / </w:t>
      </w:r>
      <w:proofErr w:type="spellStart"/>
      <w:r>
        <w:t>unnd</w:t>
      </w:r>
      <w:proofErr w:type="spellEnd"/>
      <w:r>
        <w:t xml:space="preserve"> todt </w:t>
      </w:r>
      <w:proofErr w:type="spellStart"/>
      <w:r>
        <w:t>verwuercker</w:t>
      </w:r>
      <w:proofErr w:type="spellEnd"/>
      <w:r>
        <w:t xml:space="preserve"> </w:t>
      </w:r>
      <w:proofErr w:type="spellStart"/>
      <w:r>
        <w:t>hencken</w:t>
      </w:r>
      <w:proofErr w:type="spellEnd"/>
      <w:r>
        <w:t xml:space="preserve"> </w:t>
      </w:r>
      <w:proofErr w:type="spellStart"/>
      <w:r>
        <w:t>solt</w:t>
      </w:r>
      <w:proofErr w:type="spellEnd"/>
      <w:r>
        <w:t xml:space="preserve"> / die auch der </w:t>
      </w:r>
      <w:proofErr w:type="spellStart"/>
      <w:r>
        <w:t>vormaledeiung</w:t>
      </w:r>
      <w:proofErr w:type="spellEnd"/>
      <w:r>
        <w:t xml:space="preserve"> </w:t>
      </w:r>
      <w:proofErr w:type="spellStart"/>
      <w:r>
        <w:t>wirdig</w:t>
      </w:r>
      <w:proofErr w:type="spellEnd"/>
      <w:r>
        <w:t xml:space="preserve"> waren. </w:t>
      </w:r>
      <w:proofErr w:type="spellStart"/>
      <w:r>
        <w:t>Seintemal</w:t>
      </w:r>
      <w:proofErr w:type="spellEnd"/>
      <w:r>
        <w:t xml:space="preserve"> </w:t>
      </w:r>
      <w:proofErr w:type="spellStart"/>
      <w:r>
        <w:t>vonn</w:t>
      </w:r>
      <w:proofErr w:type="spellEnd"/>
      <w:r>
        <w:t xml:space="preserve"> den </w:t>
      </w:r>
      <w:proofErr w:type="spellStart"/>
      <w:r>
        <w:t>gehenckten</w:t>
      </w:r>
      <w:proofErr w:type="spellEnd"/>
      <w:r>
        <w:t xml:space="preserve"> also </w:t>
      </w:r>
      <w:proofErr w:type="spellStart"/>
      <w:r>
        <w:t>Got</w:t>
      </w:r>
      <w:proofErr w:type="spellEnd"/>
      <w:r>
        <w:t xml:space="preserve"> spricht. </w:t>
      </w:r>
      <w:proofErr w:type="spellStart"/>
      <w:r>
        <w:t>Vermaledeygt</w:t>
      </w:r>
      <w:proofErr w:type="spellEnd"/>
      <w:r>
        <w:t xml:space="preserve"> ist / der / der am </w:t>
      </w:r>
      <w:proofErr w:type="spellStart"/>
      <w:r>
        <w:t>holtz</w:t>
      </w:r>
      <w:proofErr w:type="spellEnd"/>
      <w:r>
        <w:t xml:space="preserve"> hanget. Die selbige </w:t>
      </w:r>
      <w:proofErr w:type="spellStart"/>
      <w:r>
        <w:t>maledeyung</w:t>
      </w:r>
      <w:proofErr w:type="spellEnd"/>
      <w:r>
        <w:t xml:space="preserve"> was so </w:t>
      </w:r>
      <w:proofErr w:type="spellStart"/>
      <w:r>
        <w:t>grewlich</w:t>
      </w:r>
      <w:proofErr w:type="spellEnd"/>
      <w:r>
        <w:t xml:space="preserve"> vor </w:t>
      </w:r>
      <w:proofErr w:type="spellStart"/>
      <w:r>
        <w:t>gott</w:t>
      </w:r>
      <w:proofErr w:type="spellEnd"/>
      <w:r>
        <w:t xml:space="preserve"> / das </w:t>
      </w:r>
      <w:proofErr w:type="spellStart"/>
      <w:r>
        <w:t>got</w:t>
      </w:r>
      <w:proofErr w:type="spellEnd"/>
      <w:r>
        <w:t xml:space="preserve"> </w:t>
      </w:r>
      <w:proofErr w:type="spellStart"/>
      <w:r>
        <w:t>gebott</w:t>
      </w:r>
      <w:proofErr w:type="spellEnd"/>
      <w:r>
        <w:t xml:space="preserve"> / man </w:t>
      </w:r>
      <w:proofErr w:type="spellStart"/>
      <w:r>
        <w:t>solt</w:t>
      </w:r>
      <w:proofErr w:type="spellEnd"/>
      <w:r>
        <w:t xml:space="preserve"> </w:t>
      </w:r>
      <w:proofErr w:type="spellStart"/>
      <w:r>
        <w:t>keynen</w:t>
      </w:r>
      <w:proofErr w:type="spellEnd"/>
      <w:r>
        <w:t xml:space="preserve"> </w:t>
      </w:r>
      <w:proofErr w:type="spellStart"/>
      <w:r>
        <w:t>gehenckten</w:t>
      </w:r>
      <w:proofErr w:type="spellEnd"/>
      <w:r>
        <w:t xml:space="preserve"> / am </w:t>
      </w:r>
      <w:proofErr w:type="spellStart"/>
      <w:r>
        <w:t>galgen</w:t>
      </w:r>
      <w:proofErr w:type="spellEnd"/>
      <w:r>
        <w:t xml:space="preserve"> / </w:t>
      </w:r>
      <w:proofErr w:type="spellStart"/>
      <w:r>
        <w:t>uber</w:t>
      </w:r>
      <w:proofErr w:type="spellEnd"/>
      <w:r>
        <w:t xml:space="preserve"> </w:t>
      </w:r>
      <w:proofErr w:type="spellStart"/>
      <w:r>
        <w:t>nacht</w:t>
      </w:r>
      <w:proofErr w:type="spellEnd"/>
      <w:r>
        <w:t xml:space="preserve"> lassen hangen / </w:t>
      </w:r>
      <w:proofErr w:type="spellStart"/>
      <w:r>
        <w:t>auff</w:t>
      </w:r>
      <w:proofErr w:type="spellEnd"/>
      <w:r>
        <w:t xml:space="preserve"> das nicht die erden </w:t>
      </w:r>
      <w:proofErr w:type="spellStart"/>
      <w:r>
        <w:t>vermaledeyht</w:t>
      </w:r>
      <w:proofErr w:type="spellEnd"/>
      <w:r>
        <w:t xml:space="preserve"> wurde. Aber wie </w:t>
      </w:r>
      <w:proofErr w:type="spellStart"/>
      <w:r>
        <w:t>grewlich</w:t>
      </w:r>
      <w:proofErr w:type="spellEnd"/>
      <w:r>
        <w:t xml:space="preserve"> </w:t>
      </w:r>
      <w:proofErr w:type="spellStart"/>
      <w:r>
        <w:t>unn</w:t>
      </w:r>
      <w:proofErr w:type="spellEnd"/>
      <w:r>
        <w:t xml:space="preserve"> </w:t>
      </w:r>
      <w:proofErr w:type="spellStart"/>
      <w:r>
        <w:t>schentlich</w:t>
      </w:r>
      <w:proofErr w:type="spellEnd"/>
      <w:r>
        <w:t xml:space="preserve"> der todt am </w:t>
      </w:r>
      <w:proofErr w:type="spellStart"/>
      <w:r>
        <w:t>kreutz</w:t>
      </w:r>
      <w:proofErr w:type="spellEnd"/>
      <w:r>
        <w:t xml:space="preserve"> was / </w:t>
      </w:r>
      <w:proofErr w:type="spellStart"/>
      <w:r>
        <w:t>dennest</w:t>
      </w:r>
      <w:proofErr w:type="spellEnd"/>
      <w:r>
        <w:t xml:space="preserve"> </w:t>
      </w:r>
      <w:proofErr w:type="spellStart"/>
      <w:r>
        <w:t>kuelten</w:t>
      </w:r>
      <w:proofErr w:type="spellEnd"/>
      <w:r>
        <w:t xml:space="preserve"> die </w:t>
      </w:r>
      <w:proofErr w:type="spellStart"/>
      <w:r>
        <w:t>pfaffen</w:t>
      </w:r>
      <w:proofErr w:type="spellEnd"/>
      <w:r>
        <w:t xml:space="preserve"> </w:t>
      </w:r>
      <w:proofErr w:type="spellStart"/>
      <w:r>
        <w:t>yren</w:t>
      </w:r>
      <w:proofErr w:type="spellEnd"/>
      <w:r>
        <w:t xml:space="preserve"> </w:t>
      </w:r>
      <w:proofErr w:type="spellStart"/>
      <w:r>
        <w:t>tzorn</w:t>
      </w:r>
      <w:proofErr w:type="spellEnd"/>
      <w:r>
        <w:t xml:space="preserve"> / wider das </w:t>
      </w:r>
      <w:proofErr w:type="spellStart"/>
      <w:r>
        <w:t>tzarte</w:t>
      </w:r>
      <w:proofErr w:type="spellEnd"/>
      <w:r>
        <w:t xml:space="preserve"> </w:t>
      </w:r>
      <w:proofErr w:type="spellStart"/>
      <w:r>
        <w:t>kindt</w:t>
      </w:r>
      <w:proofErr w:type="spellEnd"/>
      <w:r>
        <w:t xml:space="preserve"> </w:t>
      </w:r>
      <w:proofErr w:type="spellStart"/>
      <w:r>
        <w:t>gottis</w:t>
      </w:r>
      <w:proofErr w:type="spellEnd"/>
      <w:r>
        <w:t xml:space="preserve"> Christum / </w:t>
      </w:r>
      <w:proofErr w:type="spellStart"/>
      <w:r>
        <w:t>unnd</w:t>
      </w:r>
      <w:proofErr w:type="spellEnd"/>
      <w:r>
        <w:t xml:space="preserve"> </w:t>
      </w:r>
      <w:proofErr w:type="spellStart"/>
      <w:r>
        <w:t>hyssen</w:t>
      </w:r>
      <w:proofErr w:type="spellEnd"/>
      <w:r>
        <w:t xml:space="preserve"> </w:t>
      </w:r>
      <w:proofErr w:type="spellStart"/>
      <w:r>
        <w:t>yhnen</w:t>
      </w:r>
      <w:proofErr w:type="spellEnd"/>
      <w:r>
        <w:t xml:space="preserve"> / </w:t>
      </w:r>
      <w:proofErr w:type="spellStart"/>
      <w:r>
        <w:t>one</w:t>
      </w:r>
      <w:proofErr w:type="spellEnd"/>
      <w:r>
        <w:t xml:space="preserve"> </w:t>
      </w:r>
      <w:proofErr w:type="spellStart"/>
      <w:r>
        <w:t>ursach</w:t>
      </w:r>
      <w:proofErr w:type="spellEnd"/>
      <w:r>
        <w:t xml:space="preserve"> / mit dem aller </w:t>
      </w:r>
      <w:proofErr w:type="spellStart"/>
      <w:r>
        <w:t>schnoettigsten</w:t>
      </w:r>
      <w:proofErr w:type="spellEnd"/>
      <w:r>
        <w:t xml:space="preserve"> todt </w:t>
      </w:r>
      <w:proofErr w:type="spellStart"/>
      <w:r>
        <w:t>ermordten</w:t>
      </w:r>
      <w:proofErr w:type="spellEnd"/>
      <w:r>
        <w:t xml:space="preserve">. Und </w:t>
      </w:r>
      <w:proofErr w:type="spellStart"/>
      <w:r>
        <w:t>alßo</w:t>
      </w:r>
      <w:proofErr w:type="spellEnd"/>
      <w:r>
        <w:t xml:space="preserve"> </w:t>
      </w:r>
      <w:proofErr w:type="spellStart"/>
      <w:r>
        <w:t>opfferten</w:t>
      </w:r>
      <w:proofErr w:type="spellEnd"/>
      <w:r>
        <w:t xml:space="preserve"> sie Christum / durch </w:t>
      </w:r>
      <w:proofErr w:type="spellStart"/>
      <w:r>
        <w:t>yren</w:t>
      </w:r>
      <w:proofErr w:type="spellEnd"/>
      <w:r>
        <w:t xml:space="preserve"> </w:t>
      </w:r>
      <w:proofErr w:type="spellStart"/>
      <w:r>
        <w:t>fewrigen</w:t>
      </w:r>
      <w:proofErr w:type="spellEnd"/>
      <w:r>
        <w:t xml:space="preserve"> </w:t>
      </w:r>
      <w:proofErr w:type="spellStart"/>
      <w:r>
        <w:t>haß</w:t>
      </w:r>
      <w:proofErr w:type="spellEnd"/>
      <w:r>
        <w:t xml:space="preserve"> / </w:t>
      </w:r>
      <w:proofErr w:type="spellStart"/>
      <w:r>
        <w:t>tzu</w:t>
      </w:r>
      <w:proofErr w:type="spellEnd"/>
      <w:r>
        <w:t xml:space="preserve"> </w:t>
      </w:r>
      <w:proofErr w:type="spellStart"/>
      <w:r>
        <w:t>eynem</w:t>
      </w:r>
      <w:proofErr w:type="spellEnd"/>
      <w:r>
        <w:t xml:space="preserve"> </w:t>
      </w:r>
      <w:proofErr w:type="spellStart"/>
      <w:r>
        <w:t>brandopffer</w:t>
      </w:r>
      <w:proofErr w:type="spellEnd"/>
      <w:r>
        <w:t xml:space="preserve">. </w:t>
      </w:r>
    </w:p>
    <w:p w14:paraId="19F525CC" w14:textId="77777777" w:rsidR="00593B51" w:rsidRDefault="00593B51" w:rsidP="00593B51">
      <w:pPr>
        <w:pStyle w:val="StandardWeb"/>
      </w:pPr>
      <w:r>
        <w:t xml:space="preserve">Der </w:t>
      </w:r>
      <w:proofErr w:type="spellStart"/>
      <w:r>
        <w:t>vater</w:t>
      </w:r>
      <w:proofErr w:type="spellEnd"/>
      <w:r>
        <w:t xml:space="preserve"> </w:t>
      </w:r>
      <w:proofErr w:type="spellStart"/>
      <w:r>
        <w:t>opfferet</w:t>
      </w:r>
      <w:proofErr w:type="spellEnd"/>
      <w:r>
        <w:t xml:space="preserve"> auch den </w:t>
      </w:r>
      <w:proofErr w:type="spellStart"/>
      <w:r>
        <w:t>sohn</w:t>
      </w:r>
      <w:proofErr w:type="spellEnd"/>
      <w:r>
        <w:t xml:space="preserve"> / </w:t>
      </w:r>
      <w:proofErr w:type="spellStart"/>
      <w:r>
        <w:t>unn</w:t>
      </w:r>
      <w:proofErr w:type="spellEnd"/>
      <w:r>
        <w:t xml:space="preserve"> der </w:t>
      </w:r>
      <w:proofErr w:type="spellStart"/>
      <w:r>
        <w:t>sohn</w:t>
      </w:r>
      <w:proofErr w:type="spellEnd"/>
      <w:r>
        <w:t xml:space="preserve"> </w:t>
      </w:r>
      <w:proofErr w:type="spellStart"/>
      <w:r>
        <w:t>opfferet</w:t>
      </w:r>
      <w:proofErr w:type="spellEnd"/>
      <w:r>
        <w:t xml:space="preserve"> sich </w:t>
      </w:r>
      <w:proofErr w:type="spellStart"/>
      <w:r>
        <w:t>selbs</w:t>
      </w:r>
      <w:proofErr w:type="spellEnd"/>
      <w:r>
        <w:t xml:space="preserve"> / </w:t>
      </w:r>
      <w:proofErr w:type="spellStart"/>
      <w:r>
        <w:t>sonste</w:t>
      </w:r>
      <w:proofErr w:type="spellEnd"/>
      <w:r>
        <w:t xml:space="preserve"> wer / der Juden und Heiden / </w:t>
      </w:r>
      <w:proofErr w:type="spellStart"/>
      <w:r>
        <w:t>grymmige</w:t>
      </w:r>
      <w:proofErr w:type="spellEnd"/>
      <w:r>
        <w:t xml:space="preserve"> </w:t>
      </w:r>
      <w:proofErr w:type="spellStart"/>
      <w:r>
        <w:t>wuetterey</w:t>
      </w:r>
      <w:proofErr w:type="spellEnd"/>
      <w:r>
        <w:t xml:space="preserve"> nach </w:t>
      </w:r>
      <w:proofErr w:type="spellStart"/>
      <w:r>
        <w:t>yrem</w:t>
      </w:r>
      <w:proofErr w:type="spellEnd"/>
      <w:r>
        <w:t xml:space="preserve"> willen </w:t>
      </w:r>
      <w:proofErr w:type="spellStart"/>
      <w:r>
        <w:t>nit</w:t>
      </w:r>
      <w:proofErr w:type="spellEnd"/>
      <w:r>
        <w:t xml:space="preserve"> ergangen. Aber der will und </w:t>
      </w:r>
      <w:proofErr w:type="spellStart"/>
      <w:r>
        <w:t>meynung</w:t>
      </w:r>
      <w:proofErr w:type="spellEnd"/>
      <w:r>
        <w:t xml:space="preserve"> was anders / und </w:t>
      </w:r>
      <w:proofErr w:type="spellStart"/>
      <w:r>
        <w:t>voranderet</w:t>
      </w:r>
      <w:proofErr w:type="spellEnd"/>
      <w:r>
        <w:t xml:space="preserve"> auch die that. Die </w:t>
      </w:r>
      <w:proofErr w:type="spellStart"/>
      <w:r>
        <w:t>pfaffen</w:t>
      </w:r>
      <w:proofErr w:type="spellEnd"/>
      <w:r>
        <w:t xml:space="preserve"> als Annas und </w:t>
      </w:r>
      <w:proofErr w:type="spellStart"/>
      <w:r>
        <w:t>Cayphas</w:t>
      </w:r>
      <w:proofErr w:type="spellEnd"/>
      <w:r>
        <w:t xml:space="preserve"> / </w:t>
      </w:r>
      <w:proofErr w:type="spellStart"/>
      <w:r>
        <w:t>opfferten</w:t>
      </w:r>
      <w:proofErr w:type="spellEnd"/>
      <w:r>
        <w:t xml:space="preserve"> Christum / </w:t>
      </w:r>
      <w:proofErr w:type="spellStart"/>
      <w:r>
        <w:t>nit</w:t>
      </w:r>
      <w:proofErr w:type="spellEnd"/>
      <w:r>
        <w:t xml:space="preserve"> </w:t>
      </w:r>
      <w:proofErr w:type="spellStart"/>
      <w:r>
        <w:t>auß</w:t>
      </w:r>
      <w:proofErr w:type="spellEnd"/>
      <w:r>
        <w:t xml:space="preserve"> lieb / als der </w:t>
      </w:r>
      <w:proofErr w:type="spellStart"/>
      <w:r>
        <w:t>vatter</w:t>
      </w:r>
      <w:proofErr w:type="spellEnd"/>
      <w:r>
        <w:t xml:space="preserve"> / noch </w:t>
      </w:r>
      <w:proofErr w:type="spellStart"/>
      <w:r>
        <w:t>auß</w:t>
      </w:r>
      <w:proofErr w:type="spellEnd"/>
      <w:r>
        <w:t xml:space="preserve"> gehorsam / als Christus sich </w:t>
      </w:r>
      <w:proofErr w:type="spellStart"/>
      <w:r>
        <w:t>opfferet</w:t>
      </w:r>
      <w:proofErr w:type="spellEnd"/>
      <w:r>
        <w:t xml:space="preserve"> / sondern </w:t>
      </w:r>
      <w:proofErr w:type="spellStart"/>
      <w:r>
        <w:t>auß</w:t>
      </w:r>
      <w:proofErr w:type="spellEnd"/>
      <w:r>
        <w:t xml:space="preserve"> </w:t>
      </w:r>
      <w:proofErr w:type="spellStart"/>
      <w:r>
        <w:t>neyd</w:t>
      </w:r>
      <w:proofErr w:type="spellEnd"/>
      <w:r>
        <w:t xml:space="preserve"> </w:t>
      </w:r>
      <w:proofErr w:type="spellStart"/>
      <w:r>
        <w:t>unnd</w:t>
      </w:r>
      <w:proofErr w:type="spellEnd"/>
      <w:r>
        <w:t xml:space="preserve"> </w:t>
      </w:r>
      <w:proofErr w:type="spellStart"/>
      <w:r>
        <w:t>haß</w:t>
      </w:r>
      <w:proofErr w:type="spellEnd"/>
      <w:r>
        <w:t xml:space="preserve"> </w:t>
      </w:r>
      <w:proofErr w:type="spellStart"/>
      <w:r>
        <w:t>opfferten</w:t>
      </w:r>
      <w:proofErr w:type="spellEnd"/>
      <w:r>
        <w:t xml:space="preserve"> sie Christum / nicht </w:t>
      </w:r>
      <w:proofErr w:type="spellStart"/>
      <w:r>
        <w:t>gott</w:t>
      </w:r>
      <w:proofErr w:type="spellEnd"/>
      <w:r>
        <w:t xml:space="preserve"> dem </w:t>
      </w:r>
      <w:proofErr w:type="spellStart"/>
      <w:r>
        <w:t>hern</w:t>
      </w:r>
      <w:proofErr w:type="spellEnd"/>
      <w:r>
        <w:t xml:space="preserve"> / sondern der </w:t>
      </w:r>
      <w:proofErr w:type="spellStart"/>
      <w:r>
        <w:t>vormaledeyung</w:t>
      </w:r>
      <w:proofErr w:type="spellEnd"/>
      <w:r>
        <w:t xml:space="preserve">. Wenn aber sie Christum </w:t>
      </w:r>
      <w:proofErr w:type="spellStart"/>
      <w:r>
        <w:t>auß</w:t>
      </w:r>
      <w:proofErr w:type="spellEnd"/>
      <w:r>
        <w:t xml:space="preserve"> </w:t>
      </w:r>
      <w:proofErr w:type="spellStart"/>
      <w:r>
        <w:t>gottis</w:t>
      </w:r>
      <w:proofErr w:type="spellEnd"/>
      <w:r>
        <w:t xml:space="preserve"> </w:t>
      </w:r>
      <w:proofErr w:type="spellStart"/>
      <w:r>
        <w:t>forcht</w:t>
      </w:r>
      <w:proofErr w:type="spellEnd"/>
      <w:r>
        <w:t xml:space="preserve"> / </w:t>
      </w:r>
      <w:proofErr w:type="spellStart"/>
      <w:r>
        <w:t>unn</w:t>
      </w:r>
      <w:proofErr w:type="spellEnd"/>
      <w:r>
        <w:t xml:space="preserve"> </w:t>
      </w:r>
      <w:proofErr w:type="spellStart"/>
      <w:r>
        <w:t>auß</w:t>
      </w:r>
      <w:proofErr w:type="spellEnd"/>
      <w:r>
        <w:t xml:space="preserve"> gehorsam / oder </w:t>
      </w:r>
      <w:proofErr w:type="spellStart"/>
      <w:r>
        <w:t>gepott</w:t>
      </w:r>
      <w:proofErr w:type="spellEnd"/>
      <w:r>
        <w:t xml:space="preserve"> </w:t>
      </w:r>
      <w:proofErr w:type="spellStart"/>
      <w:r>
        <w:t>gottis</w:t>
      </w:r>
      <w:proofErr w:type="spellEnd"/>
      <w:r>
        <w:t xml:space="preserve"> </w:t>
      </w:r>
      <w:proofErr w:type="spellStart"/>
      <w:r>
        <w:t>geopfferet</w:t>
      </w:r>
      <w:proofErr w:type="spellEnd"/>
      <w:r>
        <w:t xml:space="preserve"> </w:t>
      </w:r>
      <w:proofErr w:type="spellStart"/>
      <w:r>
        <w:t>hetten</w:t>
      </w:r>
      <w:proofErr w:type="spellEnd"/>
      <w:r>
        <w:t xml:space="preserve">. Als Abrahame </w:t>
      </w:r>
      <w:proofErr w:type="spellStart"/>
      <w:r>
        <w:t>seynen</w:t>
      </w:r>
      <w:proofErr w:type="spellEnd"/>
      <w:r>
        <w:t xml:space="preserve"> </w:t>
      </w:r>
      <w:proofErr w:type="spellStart"/>
      <w:r>
        <w:t>sohn</w:t>
      </w:r>
      <w:proofErr w:type="spellEnd"/>
      <w:r>
        <w:t xml:space="preserve"> Isaak </w:t>
      </w:r>
      <w:proofErr w:type="spellStart"/>
      <w:r>
        <w:t>opffern</w:t>
      </w:r>
      <w:proofErr w:type="spellEnd"/>
      <w:r>
        <w:t xml:space="preserve"> </w:t>
      </w:r>
      <w:proofErr w:type="spellStart"/>
      <w:r>
        <w:t>wolt</w:t>
      </w:r>
      <w:proofErr w:type="spellEnd"/>
      <w:r>
        <w:t xml:space="preserve">. Und </w:t>
      </w:r>
      <w:proofErr w:type="spellStart"/>
      <w:r>
        <w:t>weren</w:t>
      </w:r>
      <w:proofErr w:type="spellEnd"/>
      <w:r>
        <w:t xml:space="preserve"> schlechte gehorsame </w:t>
      </w:r>
      <w:proofErr w:type="spellStart"/>
      <w:r>
        <w:t>diener</w:t>
      </w:r>
      <w:proofErr w:type="spellEnd"/>
      <w:r>
        <w:t xml:space="preserve"> / des ewigen willen </w:t>
      </w:r>
      <w:proofErr w:type="spellStart"/>
      <w:r>
        <w:t>gottis</w:t>
      </w:r>
      <w:proofErr w:type="spellEnd"/>
      <w:r>
        <w:t xml:space="preserve"> / gewesen / </w:t>
      </w:r>
      <w:proofErr w:type="spellStart"/>
      <w:r>
        <w:t>weren</w:t>
      </w:r>
      <w:proofErr w:type="spellEnd"/>
      <w:r>
        <w:t xml:space="preserve"> sie </w:t>
      </w:r>
      <w:proofErr w:type="spellStart"/>
      <w:r>
        <w:t>got</w:t>
      </w:r>
      <w:proofErr w:type="spellEnd"/>
      <w:r>
        <w:t xml:space="preserve"> mit </w:t>
      </w:r>
      <w:proofErr w:type="spellStart"/>
      <w:r>
        <w:t>abthuung</w:t>
      </w:r>
      <w:proofErr w:type="spellEnd"/>
      <w:r>
        <w:t xml:space="preserve"> Christi </w:t>
      </w:r>
      <w:proofErr w:type="spellStart"/>
      <w:r>
        <w:t>wilferig</w:t>
      </w:r>
      <w:proofErr w:type="spellEnd"/>
      <w:r>
        <w:t xml:space="preserve"> worden. Es steht aber also von </w:t>
      </w:r>
      <w:proofErr w:type="spellStart"/>
      <w:r>
        <w:t>yhnen</w:t>
      </w:r>
      <w:proofErr w:type="spellEnd"/>
      <w:r>
        <w:t xml:space="preserve"> </w:t>
      </w:r>
      <w:proofErr w:type="spellStart"/>
      <w:r>
        <w:t>geschriben</w:t>
      </w:r>
      <w:proofErr w:type="spellEnd"/>
      <w:r>
        <w:t xml:space="preserve">. Sie haben Christum gehaßt / </w:t>
      </w:r>
      <w:proofErr w:type="spellStart"/>
      <w:r>
        <w:t>one</w:t>
      </w:r>
      <w:proofErr w:type="spellEnd"/>
      <w:r>
        <w:t xml:space="preserve"> </w:t>
      </w:r>
      <w:proofErr w:type="spellStart"/>
      <w:r>
        <w:t>ursach</w:t>
      </w:r>
      <w:proofErr w:type="spellEnd"/>
      <w:r>
        <w:t xml:space="preserve"> / </w:t>
      </w:r>
      <w:proofErr w:type="spellStart"/>
      <w:r>
        <w:t>umb</w:t>
      </w:r>
      <w:proofErr w:type="spellEnd"/>
      <w:r>
        <w:t xml:space="preserve"> sonst. Item </w:t>
      </w:r>
      <w:proofErr w:type="spellStart"/>
      <w:r>
        <w:t>Pylatus</w:t>
      </w:r>
      <w:proofErr w:type="spellEnd"/>
      <w:r>
        <w:t xml:space="preserve"> sprach. Ich finde kein </w:t>
      </w:r>
      <w:proofErr w:type="spellStart"/>
      <w:r>
        <w:t>ursach</w:t>
      </w:r>
      <w:proofErr w:type="spellEnd"/>
      <w:r>
        <w:t xml:space="preserve"> des </w:t>
      </w:r>
      <w:proofErr w:type="spellStart"/>
      <w:r>
        <w:t>todes</w:t>
      </w:r>
      <w:proofErr w:type="spellEnd"/>
      <w:r>
        <w:t xml:space="preserve"> in </w:t>
      </w:r>
      <w:proofErr w:type="spellStart"/>
      <w:r>
        <w:t>yhm</w:t>
      </w:r>
      <w:proofErr w:type="spellEnd"/>
      <w:r>
        <w:t xml:space="preserve">. </w:t>
      </w:r>
      <w:proofErr w:type="spellStart"/>
      <w:r>
        <w:t>Drumb</w:t>
      </w:r>
      <w:proofErr w:type="spellEnd"/>
      <w:r>
        <w:t xml:space="preserve"> </w:t>
      </w:r>
      <w:proofErr w:type="spellStart"/>
      <w:r>
        <w:t>hetten</w:t>
      </w:r>
      <w:proofErr w:type="spellEnd"/>
      <w:r>
        <w:t xml:space="preserve"> sie kein redliche </w:t>
      </w:r>
      <w:proofErr w:type="spellStart"/>
      <w:r>
        <w:t>ursach</w:t>
      </w:r>
      <w:proofErr w:type="spellEnd"/>
      <w:r>
        <w:t xml:space="preserve"> / das sie Christum </w:t>
      </w:r>
      <w:proofErr w:type="spellStart"/>
      <w:r>
        <w:t>opfferten</w:t>
      </w:r>
      <w:proofErr w:type="spellEnd"/>
      <w:r>
        <w:t xml:space="preserve">. </w:t>
      </w:r>
    </w:p>
    <w:p w14:paraId="6CB7AFFD" w14:textId="77777777" w:rsidR="00593B51" w:rsidRDefault="00593B51" w:rsidP="00593B51">
      <w:pPr>
        <w:pStyle w:val="StandardWeb"/>
      </w:pPr>
      <w:r>
        <w:t xml:space="preserve">Wer aber </w:t>
      </w:r>
      <w:proofErr w:type="spellStart"/>
      <w:r>
        <w:t>gottis</w:t>
      </w:r>
      <w:proofErr w:type="spellEnd"/>
      <w:r>
        <w:t xml:space="preserve"> </w:t>
      </w:r>
      <w:proofErr w:type="spellStart"/>
      <w:r>
        <w:t>gepott</w:t>
      </w:r>
      <w:proofErr w:type="spellEnd"/>
      <w:r>
        <w:t xml:space="preserve"> </w:t>
      </w:r>
      <w:proofErr w:type="spellStart"/>
      <w:r>
        <w:t>volbringt</w:t>
      </w:r>
      <w:proofErr w:type="spellEnd"/>
      <w:r>
        <w:t xml:space="preserve"> / der hat redliche </w:t>
      </w:r>
      <w:proofErr w:type="spellStart"/>
      <w:r>
        <w:t>ursachen</w:t>
      </w:r>
      <w:proofErr w:type="spellEnd"/>
      <w:r>
        <w:t xml:space="preserve">. Die </w:t>
      </w:r>
      <w:proofErr w:type="spellStart"/>
      <w:r>
        <w:t>pfaffen</w:t>
      </w:r>
      <w:proofErr w:type="spellEnd"/>
      <w:r>
        <w:t xml:space="preserve"> auch dienten nicht Gott. Sondern </w:t>
      </w:r>
      <w:proofErr w:type="spellStart"/>
      <w:r>
        <w:t>yrem</w:t>
      </w:r>
      <w:proofErr w:type="spellEnd"/>
      <w:r>
        <w:t xml:space="preserve"> </w:t>
      </w:r>
      <w:proofErr w:type="spellStart"/>
      <w:r>
        <w:t>haß</w:t>
      </w:r>
      <w:proofErr w:type="spellEnd"/>
      <w:r>
        <w:t xml:space="preserve">. Denn sie </w:t>
      </w:r>
      <w:proofErr w:type="spellStart"/>
      <w:r>
        <w:t>hetten</w:t>
      </w:r>
      <w:proofErr w:type="spellEnd"/>
      <w:r>
        <w:t xml:space="preserve"> keinen </w:t>
      </w:r>
      <w:proofErr w:type="spellStart"/>
      <w:r>
        <w:t>bevelh</w:t>
      </w:r>
      <w:proofErr w:type="spellEnd"/>
      <w:r>
        <w:t xml:space="preserve"> / von </w:t>
      </w:r>
      <w:proofErr w:type="spellStart"/>
      <w:r>
        <w:t>got</w:t>
      </w:r>
      <w:proofErr w:type="spellEnd"/>
      <w:r>
        <w:t xml:space="preserve"> / Christum zu </w:t>
      </w:r>
      <w:proofErr w:type="spellStart"/>
      <w:r>
        <w:t>toedten</w:t>
      </w:r>
      <w:proofErr w:type="spellEnd"/>
      <w:r>
        <w:t xml:space="preserve"> / als Christus ein </w:t>
      </w:r>
      <w:proofErr w:type="spellStart"/>
      <w:r>
        <w:t>mandat</w:t>
      </w:r>
      <w:proofErr w:type="spellEnd"/>
      <w:r>
        <w:t xml:space="preserve"> </w:t>
      </w:r>
      <w:proofErr w:type="spellStart"/>
      <w:r>
        <w:t>hett</w:t>
      </w:r>
      <w:proofErr w:type="spellEnd"/>
      <w:r>
        <w:t xml:space="preserve"> / sich zu </w:t>
      </w:r>
      <w:proofErr w:type="spellStart"/>
      <w:r>
        <w:t>opffern</w:t>
      </w:r>
      <w:proofErr w:type="spellEnd"/>
      <w:r>
        <w:t xml:space="preserve">. </w:t>
      </w:r>
      <w:proofErr w:type="spellStart"/>
      <w:r>
        <w:t>Drumb</w:t>
      </w:r>
      <w:proofErr w:type="spellEnd"/>
      <w:r>
        <w:t xml:space="preserve"> </w:t>
      </w:r>
      <w:proofErr w:type="spellStart"/>
      <w:r>
        <w:t>seind</w:t>
      </w:r>
      <w:proofErr w:type="spellEnd"/>
      <w:r>
        <w:t xml:space="preserve"> sie </w:t>
      </w:r>
      <w:proofErr w:type="spellStart"/>
      <w:r>
        <w:t>moerden</w:t>
      </w:r>
      <w:proofErr w:type="spellEnd"/>
      <w:r>
        <w:t xml:space="preserve"> </w:t>
      </w:r>
      <w:proofErr w:type="spellStart"/>
      <w:r>
        <w:t>unn</w:t>
      </w:r>
      <w:proofErr w:type="spellEnd"/>
      <w:r>
        <w:t xml:space="preserve"> </w:t>
      </w:r>
      <w:proofErr w:type="spellStart"/>
      <w:r>
        <w:t>blutvergisser</w:t>
      </w:r>
      <w:proofErr w:type="spellEnd"/>
      <w:r>
        <w:t xml:space="preserve"> worden / durch den todt Christi / </w:t>
      </w:r>
      <w:proofErr w:type="spellStart"/>
      <w:r>
        <w:t>unnd</w:t>
      </w:r>
      <w:proofErr w:type="spellEnd"/>
      <w:r>
        <w:t xml:space="preserve"> Christus ist gehorsam </w:t>
      </w:r>
      <w:proofErr w:type="spellStart"/>
      <w:r>
        <w:t>one</w:t>
      </w:r>
      <w:proofErr w:type="spellEnd"/>
      <w:r>
        <w:t xml:space="preserve"> </w:t>
      </w:r>
      <w:proofErr w:type="spellStart"/>
      <w:r>
        <w:t>sunde</w:t>
      </w:r>
      <w:proofErr w:type="spellEnd"/>
      <w:r>
        <w:t xml:space="preserve"> gewest. Also ist der </w:t>
      </w:r>
      <w:proofErr w:type="spellStart"/>
      <w:r>
        <w:t>sohn</w:t>
      </w:r>
      <w:proofErr w:type="spellEnd"/>
      <w:r>
        <w:t xml:space="preserve"> </w:t>
      </w:r>
      <w:proofErr w:type="spellStart"/>
      <w:r>
        <w:t>gottis</w:t>
      </w:r>
      <w:proofErr w:type="spellEnd"/>
      <w:r>
        <w:t xml:space="preserve"> </w:t>
      </w:r>
      <w:proofErr w:type="spellStart"/>
      <w:r>
        <w:t>hingangen</w:t>
      </w:r>
      <w:proofErr w:type="spellEnd"/>
      <w:r>
        <w:t xml:space="preserve"> / der </w:t>
      </w:r>
      <w:proofErr w:type="spellStart"/>
      <w:r>
        <w:t>herr</w:t>
      </w:r>
      <w:proofErr w:type="spellEnd"/>
      <w:r>
        <w:t xml:space="preserve"> </w:t>
      </w:r>
      <w:proofErr w:type="spellStart"/>
      <w:r>
        <w:t>unn</w:t>
      </w:r>
      <w:proofErr w:type="spellEnd"/>
      <w:r>
        <w:t xml:space="preserve"> </w:t>
      </w:r>
      <w:proofErr w:type="spellStart"/>
      <w:r>
        <w:t>meyster</w:t>
      </w:r>
      <w:proofErr w:type="spellEnd"/>
      <w:r>
        <w:t xml:space="preserve"> des </w:t>
      </w:r>
      <w:proofErr w:type="spellStart"/>
      <w:r>
        <w:t>lebens</w:t>
      </w:r>
      <w:proofErr w:type="spellEnd"/>
      <w:r>
        <w:t xml:space="preserve"> / </w:t>
      </w:r>
      <w:proofErr w:type="spellStart"/>
      <w:r>
        <w:t>tzu</w:t>
      </w:r>
      <w:proofErr w:type="spellEnd"/>
      <w:r>
        <w:t xml:space="preserve"> dem </w:t>
      </w:r>
      <w:proofErr w:type="spellStart"/>
      <w:r>
        <w:t>tod</w:t>
      </w:r>
      <w:proofErr w:type="spellEnd"/>
      <w:r>
        <w:t xml:space="preserve"> / in mancherley </w:t>
      </w:r>
      <w:proofErr w:type="spellStart"/>
      <w:r>
        <w:t>weyse</w:t>
      </w:r>
      <w:proofErr w:type="spellEnd"/>
      <w:r>
        <w:t xml:space="preserve">. Und hat der </w:t>
      </w:r>
      <w:proofErr w:type="spellStart"/>
      <w:r>
        <w:t>boßhafftigen</w:t>
      </w:r>
      <w:proofErr w:type="spellEnd"/>
      <w:r>
        <w:t xml:space="preserve"> </w:t>
      </w:r>
      <w:proofErr w:type="spellStart"/>
      <w:r>
        <w:t>pfaffen</w:t>
      </w:r>
      <w:proofErr w:type="spellEnd"/>
      <w:r>
        <w:t xml:space="preserve"> </w:t>
      </w:r>
      <w:proofErr w:type="spellStart"/>
      <w:r>
        <w:t>todßurteil</w:t>
      </w:r>
      <w:proofErr w:type="spellEnd"/>
      <w:r>
        <w:t xml:space="preserve"> </w:t>
      </w:r>
      <w:proofErr w:type="spellStart"/>
      <w:r>
        <w:t>unnd</w:t>
      </w:r>
      <w:proofErr w:type="spellEnd"/>
      <w:r>
        <w:t xml:space="preserve"> </w:t>
      </w:r>
      <w:proofErr w:type="spellStart"/>
      <w:r>
        <w:t>halsgericht</w:t>
      </w:r>
      <w:proofErr w:type="spellEnd"/>
      <w:r>
        <w:t xml:space="preserve"> </w:t>
      </w:r>
      <w:proofErr w:type="spellStart"/>
      <w:r>
        <w:t>unverwirckter</w:t>
      </w:r>
      <w:proofErr w:type="spellEnd"/>
      <w:r>
        <w:t xml:space="preserve"> </w:t>
      </w:r>
      <w:proofErr w:type="spellStart"/>
      <w:r>
        <w:t>sachen</w:t>
      </w:r>
      <w:proofErr w:type="spellEnd"/>
      <w:r>
        <w:t xml:space="preserve"> nicht geflogen / sondern on widerpellen </w:t>
      </w:r>
      <w:proofErr w:type="spellStart"/>
      <w:r>
        <w:t>geliden</w:t>
      </w:r>
      <w:proofErr w:type="spellEnd"/>
      <w:r>
        <w:t xml:space="preserve">. </w:t>
      </w:r>
      <w:proofErr w:type="spellStart"/>
      <w:r>
        <w:t>Gleych</w:t>
      </w:r>
      <w:proofErr w:type="spellEnd"/>
      <w:r>
        <w:t xml:space="preserve"> wie es Gott / von </w:t>
      </w:r>
      <w:proofErr w:type="spellStart"/>
      <w:r>
        <w:t>anbegin</w:t>
      </w:r>
      <w:proofErr w:type="spellEnd"/>
      <w:r>
        <w:t xml:space="preserve"> </w:t>
      </w:r>
      <w:proofErr w:type="spellStart"/>
      <w:r>
        <w:t>erkant</w:t>
      </w:r>
      <w:proofErr w:type="spellEnd"/>
      <w:r>
        <w:t xml:space="preserve">. Wee aber denen / durch welche Christus ging / denn sie </w:t>
      </w:r>
      <w:proofErr w:type="spellStart"/>
      <w:r>
        <w:t>seind</w:t>
      </w:r>
      <w:proofErr w:type="spellEnd"/>
      <w:r>
        <w:t xml:space="preserve"> vorfluchte </w:t>
      </w:r>
      <w:proofErr w:type="spellStart"/>
      <w:r>
        <w:t>unnd</w:t>
      </w:r>
      <w:proofErr w:type="spellEnd"/>
      <w:r>
        <w:t xml:space="preserve"> </w:t>
      </w:r>
      <w:proofErr w:type="spellStart"/>
      <w:r>
        <w:t>moerderische</w:t>
      </w:r>
      <w:proofErr w:type="spellEnd"/>
      <w:r>
        <w:t xml:space="preserve"> </w:t>
      </w:r>
      <w:proofErr w:type="spellStart"/>
      <w:r>
        <w:t>ertzpuben</w:t>
      </w:r>
      <w:proofErr w:type="spellEnd"/>
      <w:r>
        <w:t xml:space="preserve">. </w:t>
      </w:r>
    </w:p>
    <w:p w14:paraId="5DE7758B" w14:textId="77777777" w:rsidR="00593B51" w:rsidRDefault="00593B51" w:rsidP="00593B51">
      <w:pPr>
        <w:pStyle w:val="StandardWeb"/>
      </w:pPr>
      <w:r>
        <w:t xml:space="preserve">Der </w:t>
      </w:r>
      <w:proofErr w:type="spellStart"/>
      <w:r>
        <w:t>vater</w:t>
      </w:r>
      <w:proofErr w:type="spellEnd"/>
      <w:r>
        <w:t xml:space="preserve"> aber ist </w:t>
      </w:r>
      <w:proofErr w:type="spellStart"/>
      <w:r>
        <w:t>nit</w:t>
      </w:r>
      <w:proofErr w:type="spellEnd"/>
      <w:r>
        <w:t xml:space="preserve"> schuldig / am </w:t>
      </w:r>
      <w:proofErr w:type="spellStart"/>
      <w:r>
        <w:t>blut</w:t>
      </w:r>
      <w:proofErr w:type="spellEnd"/>
      <w:r>
        <w:t xml:space="preserve"> Christi / denn er / ist aller ding / </w:t>
      </w:r>
      <w:proofErr w:type="spellStart"/>
      <w:r>
        <w:t>unnd</w:t>
      </w:r>
      <w:proofErr w:type="spellEnd"/>
      <w:r>
        <w:t xml:space="preserve"> </w:t>
      </w:r>
      <w:proofErr w:type="spellStart"/>
      <w:r>
        <w:t>creaturen</w:t>
      </w:r>
      <w:proofErr w:type="spellEnd"/>
      <w:r>
        <w:t xml:space="preserve"> </w:t>
      </w:r>
      <w:proofErr w:type="spellStart"/>
      <w:r>
        <w:t>mechtiger</w:t>
      </w:r>
      <w:proofErr w:type="spellEnd"/>
      <w:r>
        <w:t xml:space="preserve"> </w:t>
      </w:r>
      <w:proofErr w:type="spellStart"/>
      <w:r>
        <w:t>herr</w:t>
      </w:r>
      <w:proofErr w:type="spellEnd"/>
      <w:r>
        <w:t xml:space="preserve">. Christus </w:t>
      </w:r>
      <w:proofErr w:type="spellStart"/>
      <w:r>
        <w:t>bleyb</w:t>
      </w:r>
      <w:proofErr w:type="spellEnd"/>
      <w:r>
        <w:t xml:space="preserve"> auch unschuldig / denn er was dem </w:t>
      </w:r>
      <w:proofErr w:type="spellStart"/>
      <w:r>
        <w:t>hern</w:t>
      </w:r>
      <w:proofErr w:type="spellEnd"/>
      <w:r>
        <w:t xml:space="preserve"> gehorsam / der gut recht hat zu </w:t>
      </w:r>
      <w:proofErr w:type="spellStart"/>
      <w:r>
        <w:t>ewurgen</w:t>
      </w:r>
      <w:proofErr w:type="spellEnd"/>
      <w:r>
        <w:t xml:space="preserve"> die lebendigen / </w:t>
      </w:r>
      <w:proofErr w:type="spellStart"/>
      <w:r>
        <w:t>unnd</w:t>
      </w:r>
      <w:proofErr w:type="spellEnd"/>
      <w:r>
        <w:t xml:space="preserve"> </w:t>
      </w:r>
      <w:proofErr w:type="spellStart"/>
      <w:r>
        <w:t>auff</w:t>
      </w:r>
      <w:proofErr w:type="spellEnd"/>
      <w:r>
        <w:t xml:space="preserve"> zu wecken die todten. </w:t>
      </w:r>
    </w:p>
    <w:p w14:paraId="1395406C" w14:textId="77777777" w:rsidR="00593B51" w:rsidRDefault="00593B51" w:rsidP="00593B51">
      <w:pPr>
        <w:pStyle w:val="StandardWeb"/>
      </w:pPr>
      <w:r>
        <w:rPr>
          <w:rStyle w:val="Fett"/>
          <w:rFonts w:eastAsiaTheme="majorEastAsia"/>
        </w:rPr>
        <w:t xml:space="preserve">Was uns Christus </w:t>
      </w:r>
      <w:proofErr w:type="spellStart"/>
      <w:r>
        <w:rPr>
          <w:rStyle w:val="Fett"/>
          <w:rFonts w:eastAsiaTheme="majorEastAsia"/>
        </w:rPr>
        <w:t>opffer</w:t>
      </w:r>
      <w:proofErr w:type="spellEnd"/>
      <w:r>
        <w:rPr>
          <w:rStyle w:val="Fett"/>
          <w:rFonts w:eastAsiaTheme="majorEastAsia"/>
        </w:rPr>
        <w:t xml:space="preserve"> gebracht hab.</w:t>
      </w:r>
      <w:r>
        <w:t xml:space="preserve"> </w:t>
      </w:r>
    </w:p>
    <w:p w14:paraId="5FD52A6D" w14:textId="77777777" w:rsidR="00593B51" w:rsidRDefault="00593B51" w:rsidP="00593B51">
      <w:pPr>
        <w:pStyle w:val="StandardWeb"/>
      </w:pPr>
      <w:r>
        <w:t xml:space="preserve">Wenn Christus nicht gestorben </w:t>
      </w:r>
      <w:proofErr w:type="spellStart"/>
      <w:r>
        <w:t>were</w:t>
      </w:r>
      <w:proofErr w:type="spellEnd"/>
      <w:r>
        <w:t xml:space="preserve"> / so </w:t>
      </w:r>
      <w:proofErr w:type="spellStart"/>
      <w:r>
        <w:t>weren</w:t>
      </w:r>
      <w:proofErr w:type="spellEnd"/>
      <w:r>
        <w:t xml:space="preserve"> wir alle </w:t>
      </w:r>
      <w:proofErr w:type="spellStart"/>
      <w:r>
        <w:t>verlorn</w:t>
      </w:r>
      <w:proofErr w:type="spellEnd"/>
      <w:r>
        <w:t xml:space="preserve"> / </w:t>
      </w:r>
      <w:proofErr w:type="spellStart"/>
      <w:r>
        <w:t>weyl</w:t>
      </w:r>
      <w:proofErr w:type="spellEnd"/>
      <w:r>
        <w:t xml:space="preserve"> aber Christus gestorben ist / so haben wir / ein </w:t>
      </w:r>
      <w:proofErr w:type="spellStart"/>
      <w:r>
        <w:t>erloeßung</w:t>
      </w:r>
      <w:proofErr w:type="spellEnd"/>
      <w:r>
        <w:t xml:space="preserve"> durch </w:t>
      </w:r>
      <w:proofErr w:type="spellStart"/>
      <w:r>
        <w:t>yhn</w:t>
      </w:r>
      <w:proofErr w:type="spellEnd"/>
      <w:r>
        <w:t xml:space="preserve">. Denn Christus hat / als ein </w:t>
      </w:r>
      <w:proofErr w:type="spellStart"/>
      <w:r>
        <w:t>hoechister</w:t>
      </w:r>
      <w:proofErr w:type="spellEnd"/>
      <w:r>
        <w:t xml:space="preserve"> </w:t>
      </w:r>
      <w:proofErr w:type="spellStart"/>
      <w:r>
        <w:t>priester</w:t>
      </w:r>
      <w:proofErr w:type="spellEnd"/>
      <w:r>
        <w:t xml:space="preserve"> / das allerbeste und </w:t>
      </w:r>
      <w:proofErr w:type="spellStart"/>
      <w:r>
        <w:t>hoechste</w:t>
      </w:r>
      <w:proofErr w:type="spellEnd"/>
      <w:r>
        <w:t xml:space="preserve"> </w:t>
      </w:r>
      <w:proofErr w:type="spellStart"/>
      <w:r>
        <w:t>opffer</w:t>
      </w:r>
      <w:proofErr w:type="spellEnd"/>
      <w:r>
        <w:t xml:space="preserve"> / </w:t>
      </w:r>
      <w:proofErr w:type="spellStart"/>
      <w:r>
        <w:t>Got</w:t>
      </w:r>
      <w:proofErr w:type="spellEnd"/>
      <w:r>
        <w:t xml:space="preserve"> seinem </w:t>
      </w:r>
      <w:proofErr w:type="spellStart"/>
      <w:r>
        <w:t>vater</w:t>
      </w:r>
      <w:proofErr w:type="spellEnd"/>
      <w:r>
        <w:t xml:space="preserve"> </w:t>
      </w:r>
      <w:proofErr w:type="spellStart"/>
      <w:r>
        <w:t>geopffert</w:t>
      </w:r>
      <w:proofErr w:type="spellEnd"/>
      <w:r>
        <w:t xml:space="preserve"> / </w:t>
      </w:r>
      <w:proofErr w:type="spellStart"/>
      <w:r>
        <w:t>fuer</w:t>
      </w:r>
      <w:proofErr w:type="spellEnd"/>
      <w:r>
        <w:t xml:space="preserve"> unsere </w:t>
      </w:r>
      <w:proofErr w:type="spellStart"/>
      <w:r>
        <w:t>sunde</w:t>
      </w:r>
      <w:proofErr w:type="spellEnd"/>
      <w:r>
        <w:t xml:space="preserve"> / </w:t>
      </w:r>
      <w:proofErr w:type="spellStart"/>
      <w:r>
        <w:t>unn</w:t>
      </w:r>
      <w:proofErr w:type="spellEnd"/>
      <w:r>
        <w:t xml:space="preserve"> hat uns / </w:t>
      </w:r>
      <w:proofErr w:type="spellStart"/>
      <w:r>
        <w:t>vergebung</w:t>
      </w:r>
      <w:proofErr w:type="spellEnd"/>
      <w:r>
        <w:t xml:space="preserve"> aller </w:t>
      </w:r>
      <w:proofErr w:type="spellStart"/>
      <w:r>
        <w:t>sunden</w:t>
      </w:r>
      <w:proofErr w:type="spellEnd"/>
      <w:r>
        <w:t xml:space="preserve"> verdient / </w:t>
      </w:r>
      <w:proofErr w:type="spellStart"/>
      <w:r>
        <w:t>unn</w:t>
      </w:r>
      <w:proofErr w:type="spellEnd"/>
      <w:r>
        <w:t xml:space="preserve"> reichlich erworben / und uns </w:t>
      </w:r>
      <w:proofErr w:type="spellStart"/>
      <w:r>
        <w:t>seynem</w:t>
      </w:r>
      <w:proofErr w:type="spellEnd"/>
      <w:r>
        <w:t xml:space="preserve"> </w:t>
      </w:r>
      <w:proofErr w:type="spellStart"/>
      <w:r>
        <w:t>vater</w:t>
      </w:r>
      <w:proofErr w:type="spellEnd"/>
      <w:r>
        <w:t xml:space="preserve"> </w:t>
      </w:r>
      <w:proofErr w:type="spellStart"/>
      <w:r>
        <w:t>gnugsam</w:t>
      </w:r>
      <w:proofErr w:type="spellEnd"/>
      <w:r>
        <w:t xml:space="preserve"> </w:t>
      </w:r>
      <w:proofErr w:type="spellStart"/>
      <w:r>
        <w:t>vorsunet</w:t>
      </w:r>
      <w:proofErr w:type="spellEnd"/>
      <w:r>
        <w:t xml:space="preserve"> / dem wir ferne waren durch </w:t>
      </w:r>
      <w:proofErr w:type="spellStart"/>
      <w:r>
        <w:t>unßere</w:t>
      </w:r>
      <w:proofErr w:type="spellEnd"/>
      <w:r>
        <w:t xml:space="preserve"> </w:t>
      </w:r>
      <w:proofErr w:type="spellStart"/>
      <w:r>
        <w:t>sunde</w:t>
      </w:r>
      <w:proofErr w:type="spellEnd"/>
      <w:r>
        <w:t xml:space="preserve"> / die uns von </w:t>
      </w:r>
      <w:proofErr w:type="spellStart"/>
      <w:r>
        <w:t>Got</w:t>
      </w:r>
      <w:proofErr w:type="spellEnd"/>
      <w:r>
        <w:t xml:space="preserve"> </w:t>
      </w:r>
      <w:proofErr w:type="spellStart"/>
      <w:r>
        <w:t>weyt</w:t>
      </w:r>
      <w:proofErr w:type="spellEnd"/>
      <w:r>
        <w:t xml:space="preserve"> </w:t>
      </w:r>
      <w:proofErr w:type="spellStart"/>
      <w:r>
        <w:t>scheydten</w:t>
      </w:r>
      <w:proofErr w:type="spellEnd"/>
      <w:r>
        <w:t xml:space="preserve">. Als Christus spricht / das ist </w:t>
      </w:r>
      <w:proofErr w:type="spellStart"/>
      <w:r>
        <w:t>meyn</w:t>
      </w:r>
      <w:proofErr w:type="spellEnd"/>
      <w:r>
        <w:t xml:space="preserve"> </w:t>
      </w:r>
      <w:proofErr w:type="spellStart"/>
      <w:r>
        <w:t>leyp</w:t>
      </w:r>
      <w:proofErr w:type="spellEnd"/>
      <w:r>
        <w:t xml:space="preserve"> / der </w:t>
      </w:r>
      <w:proofErr w:type="spellStart"/>
      <w:r>
        <w:t>wirt</w:t>
      </w:r>
      <w:proofErr w:type="spellEnd"/>
      <w:r>
        <w:t xml:space="preserve"> </w:t>
      </w:r>
      <w:proofErr w:type="spellStart"/>
      <w:r>
        <w:t>fuer</w:t>
      </w:r>
      <w:proofErr w:type="spellEnd"/>
      <w:r>
        <w:t xml:space="preserve"> euch gegeben / Das ist mein </w:t>
      </w:r>
      <w:proofErr w:type="spellStart"/>
      <w:r>
        <w:t>blut</w:t>
      </w:r>
      <w:proofErr w:type="spellEnd"/>
      <w:r>
        <w:t xml:space="preserve"> / </w:t>
      </w:r>
      <w:proofErr w:type="spellStart"/>
      <w:r>
        <w:t>welchs</w:t>
      </w:r>
      <w:proofErr w:type="spellEnd"/>
      <w:r>
        <w:t xml:space="preserve"> </w:t>
      </w:r>
      <w:proofErr w:type="spellStart"/>
      <w:r>
        <w:t>fuer</w:t>
      </w:r>
      <w:proofErr w:type="spellEnd"/>
      <w:r>
        <w:t xml:space="preserve"> euch vorgossen </w:t>
      </w:r>
      <w:proofErr w:type="spellStart"/>
      <w:r>
        <w:t>wirt</w:t>
      </w:r>
      <w:proofErr w:type="spellEnd"/>
      <w:r>
        <w:t xml:space="preserve"> / </w:t>
      </w:r>
      <w:proofErr w:type="spellStart"/>
      <w:r>
        <w:t>tzu</w:t>
      </w:r>
      <w:proofErr w:type="spellEnd"/>
      <w:r>
        <w:t xml:space="preserve"> </w:t>
      </w:r>
      <w:proofErr w:type="spellStart"/>
      <w:r>
        <w:t>vergebung</w:t>
      </w:r>
      <w:proofErr w:type="spellEnd"/>
      <w:r>
        <w:t xml:space="preserve"> der </w:t>
      </w:r>
      <w:proofErr w:type="spellStart"/>
      <w:r>
        <w:t>sunden</w:t>
      </w:r>
      <w:proofErr w:type="spellEnd"/>
      <w:r>
        <w:t xml:space="preserve">. </w:t>
      </w:r>
    </w:p>
    <w:p w14:paraId="0FC98479" w14:textId="77777777" w:rsidR="00593B51" w:rsidRDefault="00593B51" w:rsidP="00593B51">
      <w:pPr>
        <w:pStyle w:val="StandardWeb"/>
      </w:pPr>
      <w:r>
        <w:t xml:space="preserve">Die </w:t>
      </w:r>
      <w:proofErr w:type="spellStart"/>
      <w:r>
        <w:t>priester</w:t>
      </w:r>
      <w:proofErr w:type="spellEnd"/>
      <w:r>
        <w:t xml:space="preserve"> des alten </w:t>
      </w:r>
      <w:proofErr w:type="spellStart"/>
      <w:r>
        <w:t>testaments</w:t>
      </w:r>
      <w:proofErr w:type="spellEnd"/>
      <w:r>
        <w:t xml:space="preserve"> / kamen mit </w:t>
      </w:r>
      <w:proofErr w:type="spellStart"/>
      <w:r>
        <w:t>ochßenblut</w:t>
      </w:r>
      <w:proofErr w:type="spellEnd"/>
      <w:r>
        <w:t xml:space="preserve"> / oder anderer </w:t>
      </w:r>
      <w:proofErr w:type="spellStart"/>
      <w:r>
        <w:t>tyrer</w:t>
      </w:r>
      <w:proofErr w:type="spellEnd"/>
      <w:r>
        <w:t xml:space="preserve"> </w:t>
      </w:r>
      <w:proofErr w:type="spellStart"/>
      <w:r>
        <w:t>blut</w:t>
      </w:r>
      <w:proofErr w:type="spellEnd"/>
      <w:r>
        <w:t xml:space="preserve"> / </w:t>
      </w:r>
      <w:proofErr w:type="spellStart"/>
      <w:r>
        <w:t>fur</w:t>
      </w:r>
      <w:proofErr w:type="spellEnd"/>
      <w:r>
        <w:t xml:space="preserve"> Gott / </w:t>
      </w:r>
      <w:proofErr w:type="spellStart"/>
      <w:r>
        <w:t>unnd</w:t>
      </w:r>
      <w:proofErr w:type="spellEnd"/>
      <w:r>
        <w:t xml:space="preserve"> umgossen den </w:t>
      </w:r>
      <w:proofErr w:type="spellStart"/>
      <w:r>
        <w:t>altar</w:t>
      </w:r>
      <w:proofErr w:type="spellEnd"/>
      <w:r>
        <w:t xml:space="preserve"> / oder </w:t>
      </w:r>
      <w:proofErr w:type="spellStart"/>
      <w:r>
        <w:t>schuttens</w:t>
      </w:r>
      <w:proofErr w:type="spellEnd"/>
      <w:r>
        <w:t xml:space="preserve"> bey / oder besprengten mit dem </w:t>
      </w:r>
      <w:proofErr w:type="spellStart"/>
      <w:r>
        <w:t>blut</w:t>
      </w:r>
      <w:proofErr w:type="spellEnd"/>
      <w:r>
        <w:t xml:space="preserve"> den </w:t>
      </w:r>
      <w:proofErr w:type="spellStart"/>
      <w:r>
        <w:t>Furhanck</w:t>
      </w:r>
      <w:proofErr w:type="spellEnd"/>
      <w:r>
        <w:t xml:space="preserve"> an / </w:t>
      </w:r>
      <w:proofErr w:type="spellStart"/>
      <w:r>
        <w:t>unnd</w:t>
      </w:r>
      <w:proofErr w:type="spellEnd"/>
      <w:r>
        <w:t xml:space="preserve"> </w:t>
      </w:r>
      <w:proofErr w:type="spellStart"/>
      <w:r>
        <w:t>opfferten</w:t>
      </w:r>
      <w:proofErr w:type="spellEnd"/>
      <w:r>
        <w:t xml:space="preserve"> den </w:t>
      </w:r>
      <w:proofErr w:type="spellStart"/>
      <w:r>
        <w:t>leyp</w:t>
      </w:r>
      <w:proofErr w:type="spellEnd"/>
      <w:r>
        <w:t xml:space="preserve"> des </w:t>
      </w:r>
      <w:proofErr w:type="spellStart"/>
      <w:r>
        <w:t>unschultigen</w:t>
      </w:r>
      <w:proofErr w:type="spellEnd"/>
      <w:r>
        <w:t xml:space="preserve"> </w:t>
      </w:r>
      <w:proofErr w:type="spellStart"/>
      <w:r>
        <w:t>tyres</w:t>
      </w:r>
      <w:proofErr w:type="spellEnd"/>
      <w:r>
        <w:t xml:space="preserve"> / und </w:t>
      </w:r>
      <w:proofErr w:type="spellStart"/>
      <w:r>
        <w:t>theten</w:t>
      </w:r>
      <w:proofErr w:type="spellEnd"/>
      <w:r>
        <w:t xml:space="preserve"> das / </w:t>
      </w:r>
      <w:proofErr w:type="spellStart"/>
      <w:r>
        <w:t>auff</w:t>
      </w:r>
      <w:proofErr w:type="spellEnd"/>
      <w:r>
        <w:t xml:space="preserve"> das dem </w:t>
      </w:r>
      <w:proofErr w:type="spellStart"/>
      <w:r>
        <w:t>ihenen</w:t>
      </w:r>
      <w:proofErr w:type="spellEnd"/>
      <w:r>
        <w:t xml:space="preserve"> / sein </w:t>
      </w:r>
      <w:proofErr w:type="spellStart"/>
      <w:r>
        <w:t>sunde</w:t>
      </w:r>
      <w:proofErr w:type="spellEnd"/>
      <w:r>
        <w:t xml:space="preserve"> vorgeben wurden / der die </w:t>
      </w:r>
      <w:proofErr w:type="spellStart"/>
      <w:r>
        <w:t>unschultige</w:t>
      </w:r>
      <w:proofErr w:type="spellEnd"/>
      <w:r>
        <w:t xml:space="preserve"> </w:t>
      </w:r>
      <w:proofErr w:type="spellStart"/>
      <w:r>
        <w:t>thyrer</w:t>
      </w:r>
      <w:proofErr w:type="spellEnd"/>
      <w:r>
        <w:t xml:space="preserve"> brachte. Das alles </w:t>
      </w:r>
      <w:proofErr w:type="spellStart"/>
      <w:r>
        <w:t>umb</w:t>
      </w:r>
      <w:proofErr w:type="spellEnd"/>
      <w:r>
        <w:t xml:space="preserve"> </w:t>
      </w:r>
      <w:proofErr w:type="spellStart"/>
      <w:r>
        <w:t>figur</w:t>
      </w:r>
      <w:proofErr w:type="spellEnd"/>
      <w:r>
        <w:t xml:space="preserve"> willen </w:t>
      </w:r>
      <w:proofErr w:type="spellStart"/>
      <w:r>
        <w:t>geschach</w:t>
      </w:r>
      <w:proofErr w:type="spellEnd"/>
      <w:r>
        <w:t xml:space="preserve"> des </w:t>
      </w:r>
      <w:proofErr w:type="spellStart"/>
      <w:r>
        <w:t>bluts</w:t>
      </w:r>
      <w:proofErr w:type="spellEnd"/>
      <w:r>
        <w:t xml:space="preserve"> Christi. </w:t>
      </w:r>
      <w:proofErr w:type="spellStart"/>
      <w:r>
        <w:t>Seintemal</w:t>
      </w:r>
      <w:proofErr w:type="spellEnd"/>
      <w:r>
        <w:t xml:space="preserve"> / Moses nichts anders mit solchem </w:t>
      </w:r>
      <w:proofErr w:type="spellStart"/>
      <w:r>
        <w:t>blutvergissen</w:t>
      </w:r>
      <w:proofErr w:type="spellEnd"/>
      <w:r>
        <w:t xml:space="preserve"> / oder </w:t>
      </w:r>
      <w:proofErr w:type="spellStart"/>
      <w:r>
        <w:t>besprengung</w:t>
      </w:r>
      <w:proofErr w:type="spellEnd"/>
      <w:r>
        <w:t xml:space="preserve"> gethan hat / dann das er / mit verdeckten </w:t>
      </w:r>
      <w:proofErr w:type="spellStart"/>
      <w:r>
        <w:t>geschichten</w:t>
      </w:r>
      <w:proofErr w:type="spellEnd"/>
      <w:r>
        <w:t xml:space="preserve"> / </w:t>
      </w:r>
      <w:proofErr w:type="spellStart"/>
      <w:r>
        <w:t>antzeygett</w:t>
      </w:r>
      <w:proofErr w:type="spellEnd"/>
      <w:r>
        <w:t xml:space="preserve"> / das aller </w:t>
      </w:r>
      <w:proofErr w:type="spellStart"/>
      <w:r>
        <w:t>menschen</w:t>
      </w:r>
      <w:proofErr w:type="spellEnd"/>
      <w:r>
        <w:t xml:space="preserve"> </w:t>
      </w:r>
      <w:proofErr w:type="spellStart"/>
      <w:r>
        <w:t>sunde</w:t>
      </w:r>
      <w:proofErr w:type="spellEnd"/>
      <w:r>
        <w:t xml:space="preserve"> / abgewaschen wurden im </w:t>
      </w:r>
      <w:proofErr w:type="spellStart"/>
      <w:r>
        <w:t>blut</w:t>
      </w:r>
      <w:proofErr w:type="spellEnd"/>
      <w:r>
        <w:t xml:space="preserve"> Christi. </w:t>
      </w:r>
    </w:p>
    <w:p w14:paraId="40EBC683" w14:textId="77777777" w:rsidR="00593B51" w:rsidRDefault="00593B51" w:rsidP="00593B51">
      <w:pPr>
        <w:pStyle w:val="StandardWeb"/>
      </w:pPr>
      <w:r>
        <w:t xml:space="preserve">Darnach ist auch Christus ein </w:t>
      </w:r>
      <w:proofErr w:type="spellStart"/>
      <w:r>
        <w:t>priester</w:t>
      </w:r>
      <w:proofErr w:type="spellEnd"/>
      <w:r>
        <w:t xml:space="preserve"> des </w:t>
      </w:r>
      <w:proofErr w:type="spellStart"/>
      <w:r>
        <w:t>newen</w:t>
      </w:r>
      <w:proofErr w:type="spellEnd"/>
      <w:r>
        <w:t xml:space="preserve"> </w:t>
      </w:r>
      <w:proofErr w:type="spellStart"/>
      <w:r>
        <w:t>gesetzes</w:t>
      </w:r>
      <w:proofErr w:type="spellEnd"/>
      <w:r>
        <w:t xml:space="preserve"> gekommen / als Moses auch von </w:t>
      </w:r>
      <w:proofErr w:type="spellStart"/>
      <w:r>
        <w:t>yhm</w:t>
      </w:r>
      <w:proofErr w:type="spellEnd"/>
      <w:r>
        <w:t xml:space="preserve"> </w:t>
      </w:r>
      <w:proofErr w:type="spellStart"/>
      <w:r>
        <w:t>schryb</w:t>
      </w:r>
      <w:proofErr w:type="spellEnd"/>
      <w:r>
        <w:t xml:space="preserve">. </w:t>
      </w:r>
      <w:proofErr w:type="spellStart"/>
      <w:r>
        <w:t>Unnd</w:t>
      </w:r>
      <w:proofErr w:type="spellEnd"/>
      <w:r>
        <w:t xml:space="preserve"> hat sein </w:t>
      </w:r>
      <w:proofErr w:type="spellStart"/>
      <w:r>
        <w:t>blut</w:t>
      </w:r>
      <w:proofErr w:type="spellEnd"/>
      <w:r>
        <w:t xml:space="preserve"> vergossen / </w:t>
      </w:r>
      <w:proofErr w:type="spellStart"/>
      <w:r>
        <w:t>auff</w:t>
      </w:r>
      <w:proofErr w:type="spellEnd"/>
      <w:r>
        <w:t xml:space="preserve"> das wir alle </w:t>
      </w:r>
      <w:proofErr w:type="spellStart"/>
      <w:r>
        <w:t>drinne</w:t>
      </w:r>
      <w:proofErr w:type="spellEnd"/>
      <w:r>
        <w:t xml:space="preserve"> von </w:t>
      </w:r>
      <w:proofErr w:type="spellStart"/>
      <w:r>
        <w:t>sunden</w:t>
      </w:r>
      <w:proofErr w:type="spellEnd"/>
      <w:r>
        <w:t xml:space="preserve"> gewaschen wurden / so die </w:t>
      </w:r>
      <w:proofErr w:type="spellStart"/>
      <w:r>
        <w:t>vergissung</w:t>
      </w:r>
      <w:proofErr w:type="spellEnd"/>
      <w:r>
        <w:t xml:space="preserve"> des </w:t>
      </w:r>
      <w:proofErr w:type="spellStart"/>
      <w:r>
        <w:t>bluts</w:t>
      </w:r>
      <w:proofErr w:type="spellEnd"/>
      <w:r>
        <w:t xml:space="preserve"> Christi </w:t>
      </w:r>
      <w:proofErr w:type="spellStart"/>
      <w:r>
        <w:t>fur</w:t>
      </w:r>
      <w:proofErr w:type="spellEnd"/>
      <w:r>
        <w:t xml:space="preserve"> ein grosse </w:t>
      </w:r>
      <w:proofErr w:type="spellStart"/>
      <w:r>
        <w:t>hochschetzige</w:t>
      </w:r>
      <w:proofErr w:type="spellEnd"/>
      <w:r>
        <w:t xml:space="preserve"> </w:t>
      </w:r>
      <w:proofErr w:type="spellStart"/>
      <w:r>
        <w:t>gnade</w:t>
      </w:r>
      <w:proofErr w:type="spellEnd"/>
      <w:r>
        <w:t xml:space="preserve"> hielten / und </w:t>
      </w:r>
      <w:proofErr w:type="spellStart"/>
      <w:r>
        <w:t>begerten</w:t>
      </w:r>
      <w:proofErr w:type="spellEnd"/>
      <w:r>
        <w:t xml:space="preserve"> / das uns Christus mit </w:t>
      </w:r>
      <w:proofErr w:type="spellStart"/>
      <w:r>
        <w:t>seynem</w:t>
      </w:r>
      <w:proofErr w:type="spellEnd"/>
      <w:r>
        <w:t xml:space="preserve"> blute </w:t>
      </w:r>
      <w:proofErr w:type="spellStart"/>
      <w:r>
        <w:t>welt</w:t>
      </w:r>
      <w:proofErr w:type="spellEnd"/>
      <w:r>
        <w:t xml:space="preserve"> besprengen und </w:t>
      </w:r>
      <w:proofErr w:type="spellStart"/>
      <w:r>
        <w:t>drinne</w:t>
      </w:r>
      <w:proofErr w:type="spellEnd"/>
      <w:r>
        <w:t xml:space="preserve"> waschen oder </w:t>
      </w:r>
      <w:proofErr w:type="spellStart"/>
      <w:r>
        <w:t>teuffen</w:t>
      </w:r>
      <w:proofErr w:type="spellEnd"/>
      <w:r>
        <w:t xml:space="preserve">. So wunderbarlich hat Moses </w:t>
      </w:r>
      <w:proofErr w:type="spellStart"/>
      <w:r>
        <w:t>vonn</w:t>
      </w:r>
      <w:proofErr w:type="spellEnd"/>
      <w:r>
        <w:t xml:space="preserve"> Christo geschrieben / mit </w:t>
      </w:r>
      <w:proofErr w:type="spellStart"/>
      <w:r>
        <w:t>schrifften</w:t>
      </w:r>
      <w:proofErr w:type="spellEnd"/>
      <w:r>
        <w:t xml:space="preserve"> / </w:t>
      </w:r>
      <w:proofErr w:type="spellStart"/>
      <w:r>
        <w:t>unnd</w:t>
      </w:r>
      <w:proofErr w:type="spellEnd"/>
      <w:r>
        <w:t xml:space="preserve"> </w:t>
      </w:r>
      <w:proofErr w:type="spellStart"/>
      <w:r>
        <w:t>theten</w:t>
      </w:r>
      <w:proofErr w:type="spellEnd"/>
      <w:r>
        <w:t xml:space="preserve"> / oder </w:t>
      </w:r>
      <w:proofErr w:type="spellStart"/>
      <w:r>
        <w:t>geschichten</w:t>
      </w:r>
      <w:proofErr w:type="spellEnd"/>
      <w:r>
        <w:t xml:space="preserve">. Dem nach ist liederlich </w:t>
      </w:r>
      <w:proofErr w:type="spellStart"/>
      <w:r>
        <w:t>abtzunemen</w:t>
      </w:r>
      <w:proofErr w:type="spellEnd"/>
      <w:r>
        <w:t xml:space="preserve"> das </w:t>
      </w:r>
      <w:proofErr w:type="spellStart"/>
      <w:r>
        <w:t>unns</w:t>
      </w:r>
      <w:proofErr w:type="spellEnd"/>
      <w:r>
        <w:t xml:space="preserve"> der </w:t>
      </w:r>
      <w:proofErr w:type="spellStart"/>
      <w:r>
        <w:t>geopfferte</w:t>
      </w:r>
      <w:proofErr w:type="spellEnd"/>
      <w:r>
        <w:t xml:space="preserve"> </w:t>
      </w:r>
      <w:proofErr w:type="spellStart"/>
      <w:r>
        <w:t>leyß</w:t>
      </w:r>
      <w:proofErr w:type="spellEnd"/>
      <w:r>
        <w:t xml:space="preserve"> und vorgossen </w:t>
      </w:r>
      <w:proofErr w:type="spellStart"/>
      <w:r>
        <w:t>blut</w:t>
      </w:r>
      <w:proofErr w:type="spellEnd"/>
      <w:r>
        <w:t xml:space="preserve"> Christi / </w:t>
      </w:r>
      <w:proofErr w:type="spellStart"/>
      <w:r>
        <w:t>erloesung</w:t>
      </w:r>
      <w:proofErr w:type="spellEnd"/>
      <w:r>
        <w:t xml:space="preserve"> </w:t>
      </w:r>
      <w:proofErr w:type="spellStart"/>
      <w:r>
        <w:t>unnd</w:t>
      </w:r>
      <w:proofErr w:type="spellEnd"/>
      <w:r>
        <w:t xml:space="preserve"> </w:t>
      </w:r>
      <w:proofErr w:type="spellStart"/>
      <w:r>
        <w:t>vergebung</w:t>
      </w:r>
      <w:proofErr w:type="spellEnd"/>
      <w:r>
        <w:t xml:space="preserve"> aller </w:t>
      </w:r>
      <w:proofErr w:type="spellStart"/>
      <w:r>
        <w:t>sunden</w:t>
      </w:r>
      <w:proofErr w:type="spellEnd"/>
      <w:r>
        <w:t xml:space="preserve"> gebracht hat / </w:t>
      </w:r>
      <w:proofErr w:type="spellStart"/>
      <w:r>
        <w:t>unns</w:t>
      </w:r>
      <w:proofErr w:type="spellEnd"/>
      <w:r>
        <w:t xml:space="preserve"> allen </w:t>
      </w:r>
      <w:proofErr w:type="spellStart"/>
      <w:r>
        <w:t>tzu</w:t>
      </w:r>
      <w:proofErr w:type="spellEnd"/>
      <w:r>
        <w:t xml:space="preserve"> </w:t>
      </w:r>
      <w:proofErr w:type="spellStart"/>
      <w:r>
        <w:t>heyligkeit</w:t>
      </w:r>
      <w:proofErr w:type="spellEnd"/>
      <w:r>
        <w:t xml:space="preserve"> die das wissen und </w:t>
      </w:r>
      <w:proofErr w:type="spellStart"/>
      <w:r>
        <w:t>begeren</w:t>
      </w:r>
      <w:proofErr w:type="spellEnd"/>
      <w:r>
        <w:t xml:space="preserve">. </w:t>
      </w:r>
    </w:p>
    <w:p w14:paraId="302B5E0B" w14:textId="77777777" w:rsidR="00593B51" w:rsidRDefault="00593B51" w:rsidP="00593B51">
      <w:pPr>
        <w:pStyle w:val="StandardWeb"/>
      </w:pPr>
      <w:proofErr w:type="spellStart"/>
      <w:r>
        <w:t>Wiewol</w:t>
      </w:r>
      <w:proofErr w:type="spellEnd"/>
      <w:r>
        <w:t xml:space="preserve"> es am tag </w:t>
      </w:r>
      <w:proofErr w:type="spellStart"/>
      <w:r>
        <w:t>ligt</w:t>
      </w:r>
      <w:proofErr w:type="spellEnd"/>
      <w:r>
        <w:t xml:space="preserve"> / das Christus </w:t>
      </w:r>
      <w:proofErr w:type="spellStart"/>
      <w:r>
        <w:t>bluth</w:t>
      </w:r>
      <w:proofErr w:type="spellEnd"/>
      <w:r>
        <w:t xml:space="preserve"> / aller </w:t>
      </w:r>
      <w:proofErr w:type="spellStart"/>
      <w:r>
        <w:t>welt</w:t>
      </w:r>
      <w:proofErr w:type="spellEnd"/>
      <w:r>
        <w:t xml:space="preserve"> </w:t>
      </w:r>
      <w:proofErr w:type="spellStart"/>
      <w:r>
        <w:t>sunde</w:t>
      </w:r>
      <w:proofErr w:type="spellEnd"/>
      <w:r>
        <w:t xml:space="preserve"> abgewaschen hat / wenn die </w:t>
      </w:r>
      <w:proofErr w:type="spellStart"/>
      <w:r>
        <w:t>welt</w:t>
      </w:r>
      <w:proofErr w:type="spellEnd"/>
      <w:r>
        <w:t xml:space="preserve"> das verstehn </w:t>
      </w:r>
      <w:proofErr w:type="spellStart"/>
      <w:r>
        <w:t>welt</w:t>
      </w:r>
      <w:proofErr w:type="spellEnd"/>
      <w:r>
        <w:t xml:space="preserve">. Denn Christus </w:t>
      </w:r>
      <w:proofErr w:type="spellStart"/>
      <w:r>
        <w:t>gelassenheyt</w:t>
      </w:r>
      <w:proofErr w:type="spellEnd"/>
      <w:r>
        <w:t xml:space="preserve"> ist </w:t>
      </w:r>
      <w:proofErr w:type="spellStart"/>
      <w:r>
        <w:t>hoecher</w:t>
      </w:r>
      <w:proofErr w:type="spellEnd"/>
      <w:r>
        <w:t xml:space="preserve"> </w:t>
      </w:r>
      <w:proofErr w:type="spellStart"/>
      <w:r>
        <w:t>unnd</w:t>
      </w:r>
      <w:proofErr w:type="spellEnd"/>
      <w:r>
        <w:t xml:space="preserve"> </w:t>
      </w:r>
      <w:proofErr w:type="spellStart"/>
      <w:r>
        <w:t>lautherer</w:t>
      </w:r>
      <w:proofErr w:type="spellEnd"/>
      <w:r>
        <w:t xml:space="preserve"> gewest / dann aller </w:t>
      </w:r>
      <w:proofErr w:type="spellStart"/>
      <w:r>
        <w:t>welt</w:t>
      </w:r>
      <w:proofErr w:type="spellEnd"/>
      <w:r>
        <w:t xml:space="preserve"> </w:t>
      </w:r>
      <w:proofErr w:type="spellStart"/>
      <w:r>
        <w:t>ungelassenheyt</w:t>
      </w:r>
      <w:proofErr w:type="spellEnd"/>
      <w:r>
        <w:t xml:space="preserve"> gewest ist / oder </w:t>
      </w:r>
      <w:proofErr w:type="spellStart"/>
      <w:r>
        <w:t>yetzdt</w:t>
      </w:r>
      <w:proofErr w:type="spellEnd"/>
      <w:r>
        <w:t xml:space="preserve"> ist / oder </w:t>
      </w:r>
      <w:proofErr w:type="spellStart"/>
      <w:r>
        <w:t>kunfftigklich</w:t>
      </w:r>
      <w:proofErr w:type="spellEnd"/>
      <w:r>
        <w:t xml:space="preserve"> </w:t>
      </w:r>
      <w:proofErr w:type="spellStart"/>
      <w:r>
        <w:t>seynn</w:t>
      </w:r>
      <w:proofErr w:type="spellEnd"/>
      <w:r>
        <w:t xml:space="preserve"> wurde. </w:t>
      </w:r>
    </w:p>
    <w:p w14:paraId="0AC3864B" w14:textId="77777777" w:rsidR="00593B51" w:rsidRDefault="00593B51" w:rsidP="00593B51">
      <w:pPr>
        <w:pStyle w:val="StandardWeb"/>
      </w:pPr>
      <w:r>
        <w:t xml:space="preserve">Auch </w:t>
      </w:r>
      <w:proofErr w:type="spellStart"/>
      <w:r>
        <w:t>mueste</w:t>
      </w:r>
      <w:proofErr w:type="spellEnd"/>
      <w:r>
        <w:t xml:space="preserve"> der glaub an Gott / ein </w:t>
      </w:r>
      <w:proofErr w:type="spellStart"/>
      <w:r>
        <w:t>opffer</w:t>
      </w:r>
      <w:proofErr w:type="spellEnd"/>
      <w:r>
        <w:t xml:space="preserve"> haben / das keinen gebrechen </w:t>
      </w:r>
      <w:proofErr w:type="spellStart"/>
      <w:r>
        <w:t>hett</w:t>
      </w:r>
      <w:proofErr w:type="spellEnd"/>
      <w:r>
        <w:t xml:space="preserve"> / </w:t>
      </w:r>
      <w:proofErr w:type="spellStart"/>
      <w:r>
        <w:t>unn</w:t>
      </w:r>
      <w:proofErr w:type="spellEnd"/>
      <w:r>
        <w:t xml:space="preserve"> </w:t>
      </w:r>
      <w:proofErr w:type="spellStart"/>
      <w:r>
        <w:t>one</w:t>
      </w:r>
      <w:proofErr w:type="spellEnd"/>
      <w:r>
        <w:t xml:space="preserve"> </w:t>
      </w:r>
      <w:proofErr w:type="spellStart"/>
      <w:r>
        <w:t>wandell</w:t>
      </w:r>
      <w:proofErr w:type="spellEnd"/>
      <w:r>
        <w:t xml:space="preserve"> wer / </w:t>
      </w:r>
      <w:proofErr w:type="spellStart"/>
      <w:r>
        <w:t>unn</w:t>
      </w:r>
      <w:proofErr w:type="spellEnd"/>
      <w:r>
        <w:t xml:space="preserve"> den </w:t>
      </w:r>
      <w:proofErr w:type="spellStart"/>
      <w:r>
        <w:t>figurlichen</w:t>
      </w:r>
      <w:proofErr w:type="spellEnd"/>
      <w:r>
        <w:t xml:space="preserve"> </w:t>
      </w:r>
      <w:proofErr w:type="spellStart"/>
      <w:r>
        <w:t>opffern</w:t>
      </w:r>
      <w:proofErr w:type="spellEnd"/>
      <w:r>
        <w:t xml:space="preserve"> Mosi (welche uff Christum </w:t>
      </w:r>
      <w:proofErr w:type="spellStart"/>
      <w:r>
        <w:t>dewtten</w:t>
      </w:r>
      <w:proofErr w:type="spellEnd"/>
      <w:r>
        <w:t xml:space="preserve">) antwortet / welche on flecken / </w:t>
      </w:r>
      <w:proofErr w:type="spellStart"/>
      <w:r>
        <w:t>one</w:t>
      </w:r>
      <w:proofErr w:type="spellEnd"/>
      <w:r>
        <w:t xml:space="preserve"> </w:t>
      </w:r>
      <w:proofErr w:type="spellStart"/>
      <w:r>
        <w:t>grind</w:t>
      </w:r>
      <w:proofErr w:type="spellEnd"/>
      <w:r>
        <w:t xml:space="preserve"> / </w:t>
      </w:r>
      <w:proofErr w:type="spellStart"/>
      <w:r>
        <w:t>one</w:t>
      </w:r>
      <w:proofErr w:type="spellEnd"/>
      <w:r>
        <w:t xml:space="preserve"> </w:t>
      </w:r>
      <w:proofErr w:type="spellStart"/>
      <w:r>
        <w:t>blindheit</w:t>
      </w:r>
      <w:proofErr w:type="spellEnd"/>
      <w:r>
        <w:t xml:space="preserve"> / </w:t>
      </w:r>
      <w:proofErr w:type="spellStart"/>
      <w:r>
        <w:t>one</w:t>
      </w:r>
      <w:proofErr w:type="spellEnd"/>
      <w:r>
        <w:t xml:space="preserve"> </w:t>
      </w:r>
      <w:proofErr w:type="spellStart"/>
      <w:r>
        <w:t>laumung</w:t>
      </w:r>
      <w:proofErr w:type="spellEnd"/>
      <w:r>
        <w:t xml:space="preserve"> sein / und keinen </w:t>
      </w:r>
      <w:proofErr w:type="spellStart"/>
      <w:r>
        <w:t>mangel</w:t>
      </w:r>
      <w:proofErr w:type="spellEnd"/>
      <w:r>
        <w:t xml:space="preserve"> haben </w:t>
      </w:r>
      <w:proofErr w:type="spellStart"/>
      <w:r>
        <w:t>musten</w:t>
      </w:r>
      <w:proofErr w:type="spellEnd"/>
      <w:r>
        <w:t xml:space="preserve">. Dadurch weißsaget </w:t>
      </w:r>
      <w:proofErr w:type="spellStart"/>
      <w:r>
        <w:t>wurd</w:t>
      </w:r>
      <w:proofErr w:type="spellEnd"/>
      <w:r>
        <w:t xml:space="preserve"> / das ein </w:t>
      </w:r>
      <w:proofErr w:type="spellStart"/>
      <w:r>
        <w:t>opffer</w:t>
      </w:r>
      <w:proofErr w:type="spellEnd"/>
      <w:r>
        <w:t xml:space="preserve"> uff erden </w:t>
      </w:r>
      <w:proofErr w:type="spellStart"/>
      <w:r>
        <w:t>komen</w:t>
      </w:r>
      <w:proofErr w:type="spellEnd"/>
      <w:r>
        <w:t xml:space="preserve"> wurde / in welchem weder </w:t>
      </w:r>
      <w:proofErr w:type="spellStart"/>
      <w:r>
        <w:t>blintheit</w:t>
      </w:r>
      <w:proofErr w:type="spellEnd"/>
      <w:r>
        <w:t xml:space="preserve"> / noch </w:t>
      </w:r>
      <w:proofErr w:type="spellStart"/>
      <w:r>
        <w:t>lamung</w:t>
      </w:r>
      <w:proofErr w:type="spellEnd"/>
      <w:r>
        <w:t xml:space="preserve"> / wider </w:t>
      </w:r>
      <w:proofErr w:type="spellStart"/>
      <w:r>
        <w:t>schebikeyt</w:t>
      </w:r>
      <w:proofErr w:type="spellEnd"/>
      <w:r>
        <w:t xml:space="preserve"> / nach </w:t>
      </w:r>
      <w:proofErr w:type="spellStart"/>
      <w:r>
        <w:t>eincherley</w:t>
      </w:r>
      <w:proofErr w:type="spellEnd"/>
      <w:r>
        <w:t xml:space="preserve"> </w:t>
      </w:r>
      <w:proofErr w:type="spellStart"/>
      <w:r>
        <w:t>taddel</w:t>
      </w:r>
      <w:proofErr w:type="spellEnd"/>
      <w:r>
        <w:t xml:space="preserve"> sein </w:t>
      </w:r>
      <w:proofErr w:type="spellStart"/>
      <w:r>
        <w:t>solte</w:t>
      </w:r>
      <w:proofErr w:type="spellEnd"/>
      <w:r>
        <w:t xml:space="preserve">. Und ein solches </w:t>
      </w:r>
      <w:proofErr w:type="spellStart"/>
      <w:r>
        <w:t>opffer</w:t>
      </w:r>
      <w:proofErr w:type="spellEnd"/>
      <w:r>
        <w:t xml:space="preserve"> / was dem glauben von </w:t>
      </w:r>
      <w:proofErr w:type="spellStart"/>
      <w:r>
        <w:t>noetten</w:t>
      </w:r>
      <w:proofErr w:type="spellEnd"/>
      <w:r>
        <w:t xml:space="preserve"> / uff das er gerecht vor </w:t>
      </w:r>
      <w:proofErr w:type="spellStart"/>
      <w:r>
        <w:t>Got</w:t>
      </w:r>
      <w:proofErr w:type="spellEnd"/>
      <w:r>
        <w:t xml:space="preserve"> </w:t>
      </w:r>
      <w:proofErr w:type="spellStart"/>
      <w:r>
        <w:t>wurd</w:t>
      </w:r>
      <w:proofErr w:type="spellEnd"/>
      <w:r>
        <w:t xml:space="preserve">. Der glaub aber / fand keines / dann allein das </w:t>
      </w:r>
      <w:proofErr w:type="spellStart"/>
      <w:r>
        <w:t>opffer</w:t>
      </w:r>
      <w:proofErr w:type="spellEnd"/>
      <w:r>
        <w:t xml:space="preserve"> Christi. </w:t>
      </w:r>
    </w:p>
    <w:p w14:paraId="0A03AADD" w14:textId="77777777" w:rsidR="00593B51" w:rsidRDefault="00593B51" w:rsidP="00593B51">
      <w:pPr>
        <w:pStyle w:val="StandardWeb"/>
      </w:pPr>
      <w:r>
        <w:t xml:space="preserve">Der recht glaube / </w:t>
      </w:r>
      <w:proofErr w:type="spellStart"/>
      <w:r>
        <w:t>must</w:t>
      </w:r>
      <w:proofErr w:type="spellEnd"/>
      <w:r>
        <w:t xml:space="preserve"> auch </w:t>
      </w:r>
      <w:proofErr w:type="spellStart"/>
      <w:r>
        <w:t>eynen</w:t>
      </w:r>
      <w:proofErr w:type="spellEnd"/>
      <w:r>
        <w:t xml:space="preserve"> </w:t>
      </w:r>
      <w:proofErr w:type="spellStart"/>
      <w:r>
        <w:t>priester</w:t>
      </w:r>
      <w:proofErr w:type="spellEnd"/>
      <w:r>
        <w:t xml:space="preserve"> haben / </w:t>
      </w:r>
      <w:proofErr w:type="spellStart"/>
      <w:r>
        <w:t>one</w:t>
      </w:r>
      <w:proofErr w:type="spellEnd"/>
      <w:r>
        <w:t xml:space="preserve"> </w:t>
      </w:r>
      <w:proofErr w:type="spellStart"/>
      <w:r>
        <w:t>wandell</w:t>
      </w:r>
      <w:proofErr w:type="spellEnd"/>
      <w:r>
        <w:t xml:space="preserve"> / der </w:t>
      </w:r>
      <w:proofErr w:type="spellStart"/>
      <w:r>
        <w:t>heylig</w:t>
      </w:r>
      <w:proofErr w:type="spellEnd"/>
      <w:r>
        <w:t xml:space="preserve"> / der unschuldig / der unbefleckt / der von den </w:t>
      </w:r>
      <w:proofErr w:type="spellStart"/>
      <w:r>
        <w:t>sunden</w:t>
      </w:r>
      <w:proofErr w:type="spellEnd"/>
      <w:r>
        <w:t xml:space="preserve"> abgesondert </w:t>
      </w:r>
      <w:proofErr w:type="spellStart"/>
      <w:r>
        <w:t>were</w:t>
      </w:r>
      <w:proofErr w:type="spellEnd"/>
      <w:r>
        <w:t xml:space="preserve"> / wie er ein </w:t>
      </w:r>
      <w:proofErr w:type="spellStart"/>
      <w:r>
        <w:t>opffer</w:t>
      </w:r>
      <w:proofErr w:type="spellEnd"/>
      <w:r>
        <w:t xml:space="preserve"> </w:t>
      </w:r>
      <w:proofErr w:type="spellStart"/>
      <w:r>
        <w:t>one</w:t>
      </w:r>
      <w:proofErr w:type="spellEnd"/>
      <w:r>
        <w:t xml:space="preserve"> </w:t>
      </w:r>
      <w:proofErr w:type="spellStart"/>
      <w:r>
        <w:t>taddell</w:t>
      </w:r>
      <w:proofErr w:type="spellEnd"/>
      <w:r>
        <w:t xml:space="preserve"> </w:t>
      </w:r>
      <w:proofErr w:type="spellStart"/>
      <w:r>
        <w:t>hett</w:t>
      </w:r>
      <w:proofErr w:type="spellEnd"/>
      <w:r>
        <w:t xml:space="preserve">. Der war Christus / der sich </w:t>
      </w:r>
      <w:proofErr w:type="spellStart"/>
      <w:r>
        <w:t>selbs</w:t>
      </w:r>
      <w:proofErr w:type="spellEnd"/>
      <w:r>
        <w:t xml:space="preserve"> / </w:t>
      </w:r>
      <w:proofErr w:type="spellStart"/>
      <w:r>
        <w:t>one</w:t>
      </w:r>
      <w:proofErr w:type="spellEnd"/>
      <w:r>
        <w:t xml:space="preserve"> </w:t>
      </w:r>
      <w:proofErr w:type="spellStart"/>
      <w:r>
        <w:t>taddell</w:t>
      </w:r>
      <w:proofErr w:type="spellEnd"/>
      <w:r>
        <w:t xml:space="preserve"> / durch den </w:t>
      </w:r>
      <w:proofErr w:type="spellStart"/>
      <w:r>
        <w:t>heyligen</w:t>
      </w:r>
      <w:proofErr w:type="spellEnd"/>
      <w:r>
        <w:t xml:space="preserve"> </w:t>
      </w:r>
      <w:proofErr w:type="spellStart"/>
      <w:r>
        <w:t>geyst</w:t>
      </w:r>
      <w:proofErr w:type="spellEnd"/>
      <w:r>
        <w:t xml:space="preserve"> / </w:t>
      </w:r>
      <w:proofErr w:type="spellStart"/>
      <w:r>
        <w:t>Got</w:t>
      </w:r>
      <w:proofErr w:type="spellEnd"/>
      <w:r>
        <w:t xml:space="preserve"> </w:t>
      </w:r>
      <w:proofErr w:type="spellStart"/>
      <w:r>
        <w:t>opffert</w:t>
      </w:r>
      <w:proofErr w:type="spellEnd"/>
      <w:r>
        <w:t xml:space="preserve"> / unser </w:t>
      </w:r>
      <w:proofErr w:type="spellStart"/>
      <w:r>
        <w:t>gewißsen</w:t>
      </w:r>
      <w:proofErr w:type="spellEnd"/>
      <w:r>
        <w:t xml:space="preserve"> zu </w:t>
      </w:r>
      <w:proofErr w:type="spellStart"/>
      <w:r>
        <w:t>reynigen</w:t>
      </w:r>
      <w:proofErr w:type="spellEnd"/>
      <w:r>
        <w:t xml:space="preserve"> / von den todten </w:t>
      </w:r>
      <w:proofErr w:type="spellStart"/>
      <w:r>
        <w:t>wercken</w:t>
      </w:r>
      <w:proofErr w:type="spellEnd"/>
      <w:r>
        <w:t xml:space="preserve"> / zu dienen dem </w:t>
      </w:r>
      <w:proofErr w:type="spellStart"/>
      <w:r>
        <w:t>lebentigen</w:t>
      </w:r>
      <w:proofErr w:type="spellEnd"/>
      <w:r>
        <w:t xml:space="preserve"> </w:t>
      </w:r>
      <w:proofErr w:type="spellStart"/>
      <w:r>
        <w:t>Got</w:t>
      </w:r>
      <w:proofErr w:type="spellEnd"/>
      <w:r>
        <w:t xml:space="preserve">. </w:t>
      </w:r>
    </w:p>
    <w:p w14:paraId="49BE9BEE" w14:textId="77777777" w:rsidR="00593B51" w:rsidRDefault="00593B51" w:rsidP="00593B51">
      <w:pPr>
        <w:pStyle w:val="StandardWeb"/>
      </w:pPr>
      <w:r>
        <w:t xml:space="preserve">Also macht uns der glaub / durch Christum zu Gott / rechtfertig / </w:t>
      </w:r>
      <w:proofErr w:type="spellStart"/>
      <w:r>
        <w:t>unstrefflich</w:t>
      </w:r>
      <w:proofErr w:type="spellEnd"/>
      <w:r>
        <w:t xml:space="preserve"> / </w:t>
      </w:r>
      <w:proofErr w:type="spellStart"/>
      <w:r>
        <w:t>one</w:t>
      </w:r>
      <w:proofErr w:type="spellEnd"/>
      <w:r>
        <w:t xml:space="preserve"> </w:t>
      </w:r>
      <w:proofErr w:type="spellStart"/>
      <w:r>
        <w:t>taddell</w:t>
      </w:r>
      <w:proofErr w:type="spellEnd"/>
      <w:r>
        <w:t xml:space="preserve"> / und </w:t>
      </w:r>
      <w:proofErr w:type="spellStart"/>
      <w:r>
        <w:t>one</w:t>
      </w:r>
      <w:proofErr w:type="spellEnd"/>
      <w:r>
        <w:t xml:space="preserve"> </w:t>
      </w:r>
      <w:proofErr w:type="spellStart"/>
      <w:r>
        <w:t>wandell</w:t>
      </w:r>
      <w:proofErr w:type="spellEnd"/>
      <w:r>
        <w:t xml:space="preserve">. Denn Christus </w:t>
      </w:r>
      <w:proofErr w:type="spellStart"/>
      <w:r>
        <w:t>opffer</w:t>
      </w:r>
      <w:proofErr w:type="spellEnd"/>
      <w:r>
        <w:t xml:space="preserve"> / ist unser </w:t>
      </w:r>
      <w:proofErr w:type="spellStart"/>
      <w:r>
        <w:t>opffer</w:t>
      </w:r>
      <w:proofErr w:type="spellEnd"/>
      <w:r>
        <w:t xml:space="preserve"> / </w:t>
      </w:r>
      <w:proofErr w:type="spellStart"/>
      <w:r>
        <w:t>unnd</w:t>
      </w:r>
      <w:proofErr w:type="spellEnd"/>
      <w:r>
        <w:t xml:space="preserve"> sein </w:t>
      </w:r>
      <w:proofErr w:type="spellStart"/>
      <w:r>
        <w:t>priesterthum</w:t>
      </w:r>
      <w:proofErr w:type="spellEnd"/>
      <w:r>
        <w:t xml:space="preserve"> ist unser </w:t>
      </w:r>
      <w:proofErr w:type="spellStart"/>
      <w:r>
        <w:t>priesterthum</w:t>
      </w:r>
      <w:proofErr w:type="spellEnd"/>
      <w:r>
        <w:t xml:space="preserve"> / das ist war / so das </w:t>
      </w:r>
      <w:proofErr w:type="spellStart"/>
      <w:r>
        <w:t>opffer</w:t>
      </w:r>
      <w:proofErr w:type="spellEnd"/>
      <w:r>
        <w:t xml:space="preserve"> Christi / </w:t>
      </w:r>
      <w:proofErr w:type="spellStart"/>
      <w:r>
        <w:t>tewer</w:t>
      </w:r>
      <w:proofErr w:type="spellEnd"/>
      <w:r>
        <w:t xml:space="preserve"> und hoch </w:t>
      </w:r>
      <w:proofErr w:type="spellStart"/>
      <w:r>
        <w:t>geacht</w:t>
      </w:r>
      <w:proofErr w:type="spellEnd"/>
      <w:r>
        <w:t xml:space="preserve"> ist / in unsern </w:t>
      </w:r>
      <w:proofErr w:type="spellStart"/>
      <w:r>
        <w:t>hertzen</w:t>
      </w:r>
      <w:proofErr w:type="spellEnd"/>
      <w:r>
        <w:t xml:space="preserve"> und </w:t>
      </w:r>
      <w:proofErr w:type="spellStart"/>
      <w:r>
        <w:t>augen</w:t>
      </w:r>
      <w:proofErr w:type="spellEnd"/>
      <w:r>
        <w:t xml:space="preserve">. </w:t>
      </w:r>
      <w:proofErr w:type="spellStart"/>
      <w:r>
        <w:t>Seintemal</w:t>
      </w:r>
      <w:proofErr w:type="spellEnd"/>
      <w:r>
        <w:t xml:space="preserve"> es </w:t>
      </w:r>
      <w:proofErr w:type="spellStart"/>
      <w:r>
        <w:t>ye</w:t>
      </w:r>
      <w:proofErr w:type="spellEnd"/>
      <w:r>
        <w:t xml:space="preserve"> sein muß / das uns der </w:t>
      </w:r>
      <w:proofErr w:type="spellStart"/>
      <w:r>
        <w:t>erhoehte</w:t>
      </w:r>
      <w:proofErr w:type="spellEnd"/>
      <w:r>
        <w:t xml:space="preserve"> Christus / an sich zeuget / </w:t>
      </w:r>
      <w:proofErr w:type="spellStart"/>
      <w:r>
        <w:t>unn</w:t>
      </w:r>
      <w:proofErr w:type="spellEnd"/>
      <w:r>
        <w:t xml:space="preserve"> uns ein </w:t>
      </w:r>
      <w:proofErr w:type="spellStart"/>
      <w:r>
        <w:t>fleisch</w:t>
      </w:r>
      <w:proofErr w:type="spellEnd"/>
      <w:r>
        <w:t xml:space="preserve"> / ein </w:t>
      </w:r>
      <w:proofErr w:type="spellStart"/>
      <w:r>
        <w:t>blut</w:t>
      </w:r>
      <w:proofErr w:type="spellEnd"/>
      <w:r>
        <w:t xml:space="preserve"> / mit seinem </w:t>
      </w:r>
      <w:proofErr w:type="spellStart"/>
      <w:r>
        <w:t>fleysch</w:t>
      </w:r>
      <w:proofErr w:type="spellEnd"/>
      <w:r>
        <w:t xml:space="preserve"> </w:t>
      </w:r>
      <w:proofErr w:type="spellStart"/>
      <w:r>
        <w:t>unn</w:t>
      </w:r>
      <w:proofErr w:type="spellEnd"/>
      <w:r>
        <w:t xml:space="preserve"> </w:t>
      </w:r>
      <w:proofErr w:type="spellStart"/>
      <w:r>
        <w:t>bluth</w:t>
      </w:r>
      <w:proofErr w:type="spellEnd"/>
      <w:r>
        <w:t xml:space="preserve"> / </w:t>
      </w:r>
      <w:proofErr w:type="spellStart"/>
      <w:r>
        <w:t>eynen</w:t>
      </w:r>
      <w:proofErr w:type="spellEnd"/>
      <w:r>
        <w:t xml:space="preserve"> willen mit seinem willen / </w:t>
      </w:r>
      <w:proofErr w:type="spellStart"/>
      <w:r>
        <w:t>unn</w:t>
      </w:r>
      <w:proofErr w:type="spellEnd"/>
      <w:r>
        <w:t xml:space="preserve"> </w:t>
      </w:r>
      <w:proofErr w:type="spellStart"/>
      <w:r>
        <w:t>eynen</w:t>
      </w:r>
      <w:proofErr w:type="spellEnd"/>
      <w:r>
        <w:t xml:space="preserve"> geist mit seinem </w:t>
      </w:r>
      <w:proofErr w:type="spellStart"/>
      <w:r>
        <w:t>geyste</w:t>
      </w:r>
      <w:proofErr w:type="spellEnd"/>
      <w:r>
        <w:t xml:space="preserve"> macht. So sein wir </w:t>
      </w:r>
      <w:proofErr w:type="spellStart"/>
      <w:r>
        <w:t>allesampt</w:t>
      </w:r>
      <w:proofErr w:type="spellEnd"/>
      <w:r>
        <w:t xml:space="preserve"> (Engel </w:t>
      </w:r>
      <w:proofErr w:type="spellStart"/>
      <w:r>
        <w:t>unn</w:t>
      </w:r>
      <w:proofErr w:type="spellEnd"/>
      <w:r>
        <w:t xml:space="preserve"> </w:t>
      </w:r>
      <w:proofErr w:type="spellStart"/>
      <w:r>
        <w:t>menschen</w:t>
      </w:r>
      <w:proofErr w:type="spellEnd"/>
      <w:r>
        <w:t xml:space="preserve">) in dem willen Christi / </w:t>
      </w:r>
      <w:proofErr w:type="spellStart"/>
      <w:r>
        <w:t>auff</w:t>
      </w:r>
      <w:proofErr w:type="spellEnd"/>
      <w:r>
        <w:t xml:space="preserve"> einmal / durch das </w:t>
      </w:r>
      <w:proofErr w:type="spellStart"/>
      <w:r>
        <w:t>opffer</w:t>
      </w:r>
      <w:proofErr w:type="spellEnd"/>
      <w:r>
        <w:t xml:space="preserve"> / </w:t>
      </w:r>
      <w:proofErr w:type="spellStart"/>
      <w:r>
        <w:t>dess</w:t>
      </w:r>
      <w:proofErr w:type="spellEnd"/>
      <w:r>
        <w:t xml:space="preserve"> </w:t>
      </w:r>
      <w:proofErr w:type="spellStart"/>
      <w:r>
        <w:t>leybs</w:t>
      </w:r>
      <w:proofErr w:type="spellEnd"/>
      <w:r>
        <w:t xml:space="preserve"> Jesu Christi / und durch den vollen gehorsam Christi / gerecht worden / </w:t>
      </w:r>
      <w:proofErr w:type="spellStart"/>
      <w:r>
        <w:t>auff</w:t>
      </w:r>
      <w:proofErr w:type="spellEnd"/>
      <w:r>
        <w:t xml:space="preserve"> ein mal. </w:t>
      </w:r>
    </w:p>
    <w:p w14:paraId="3070C36B" w14:textId="77777777" w:rsidR="00593B51" w:rsidRDefault="00593B51" w:rsidP="00593B51">
      <w:pPr>
        <w:pStyle w:val="StandardWeb"/>
      </w:pPr>
      <w:r>
        <w:rPr>
          <w:rStyle w:val="Fett"/>
          <w:rFonts w:eastAsiaTheme="majorEastAsia"/>
        </w:rPr>
        <w:t xml:space="preserve">Ab Christus </w:t>
      </w:r>
      <w:proofErr w:type="spellStart"/>
      <w:r>
        <w:rPr>
          <w:rStyle w:val="Fett"/>
          <w:rFonts w:eastAsiaTheme="majorEastAsia"/>
        </w:rPr>
        <w:t>offt</w:t>
      </w:r>
      <w:proofErr w:type="spellEnd"/>
      <w:r>
        <w:rPr>
          <w:rStyle w:val="Fett"/>
          <w:rFonts w:eastAsiaTheme="majorEastAsia"/>
        </w:rPr>
        <w:t xml:space="preserve"> ein </w:t>
      </w:r>
      <w:proofErr w:type="spellStart"/>
      <w:r>
        <w:rPr>
          <w:rStyle w:val="Fett"/>
          <w:rFonts w:eastAsiaTheme="majorEastAsia"/>
        </w:rPr>
        <w:t>opffer</w:t>
      </w:r>
      <w:proofErr w:type="spellEnd"/>
      <w:r>
        <w:rPr>
          <w:rStyle w:val="Fett"/>
          <w:rFonts w:eastAsiaTheme="majorEastAsia"/>
        </w:rPr>
        <w:t xml:space="preserve"> sein </w:t>
      </w:r>
      <w:proofErr w:type="spellStart"/>
      <w:r>
        <w:rPr>
          <w:rStyle w:val="Fett"/>
          <w:rFonts w:eastAsiaTheme="majorEastAsia"/>
        </w:rPr>
        <w:t>kun</w:t>
      </w:r>
      <w:proofErr w:type="spellEnd"/>
      <w:r>
        <w:rPr>
          <w:rStyle w:val="Fett"/>
          <w:rFonts w:eastAsiaTheme="majorEastAsia"/>
        </w:rPr>
        <w:t>.</w:t>
      </w:r>
      <w:r>
        <w:t xml:space="preserve"> </w:t>
      </w:r>
    </w:p>
    <w:p w14:paraId="71059E0F" w14:textId="77777777" w:rsidR="00593B51" w:rsidRDefault="00593B51" w:rsidP="00593B51">
      <w:pPr>
        <w:pStyle w:val="StandardWeb"/>
      </w:pPr>
      <w:r>
        <w:t xml:space="preserve">Die </w:t>
      </w:r>
      <w:proofErr w:type="spellStart"/>
      <w:r>
        <w:t>figurliche</w:t>
      </w:r>
      <w:proofErr w:type="spellEnd"/>
      <w:r>
        <w:t xml:space="preserve"> </w:t>
      </w:r>
      <w:proofErr w:type="spellStart"/>
      <w:r>
        <w:t>opffer</w:t>
      </w:r>
      <w:proofErr w:type="spellEnd"/>
      <w:r>
        <w:t xml:space="preserve"> des alten </w:t>
      </w:r>
      <w:proofErr w:type="spellStart"/>
      <w:r>
        <w:t>testaments</w:t>
      </w:r>
      <w:proofErr w:type="spellEnd"/>
      <w:r>
        <w:t xml:space="preserve"> / </w:t>
      </w:r>
      <w:proofErr w:type="spellStart"/>
      <w:r>
        <w:t>kunten</w:t>
      </w:r>
      <w:proofErr w:type="spellEnd"/>
      <w:r>
        <w:t xml:space="preserve"> </w:t>
      </w:r>
      <w:proofErr w:type="spellStart"/>
      <w:r>
        <w:t>nit</w:t>
      </w:r>
      <w:proofErr w:type="spellEnd"/>
      <w:r>
        <w:t xml:space="preserve"> </w:t>
      </w:r>
      <w:proofErr w:type="spellStart"/>
      <w:r>
        <w:t>offt</w:t>
      </w:r>
      <w:proofErr w:type="spellEnd"/>
      <w:r>
        <w:t xml:space="preserve"> </w:t>
      </w:r>
      <w:proofErr w:type="spellStart"/>
      <w:r>
        <w:t>geopffert</w:t>
      </w:r>
      <w:proofErr w:type="spellEnd"/>
      <w:r>
        <w:t xml:space="preserve"> werden. Als ein </w:t>
      </w:r>
      <w:proofErr w:type="spellStart"/>
      <w:r>
        <w:t>Ochße</w:t>
      </w:r>
      <w:proofErr w:type="spellEnd"/>
      <w:r>
        <w:t xml:space="preserve"> / nur ein mal / und so </w:t>
      </w:r>
      <w:proofErr w:type="spellStart"/>
      <w:r>
        <w:t>furt</w:t>
      </w:r>
      <w:proofErr w:type="spellEnd"/>
      <w:r>
        <w:t xml:space="preserve"> an / geschah es mit den andern. Dann / als wenig ein </w:t>
      </w:r>
      <w:proofErr w:type="spellStart"/>
      <w:r>
        <w:t>tier</w:t>
      </w:r>
      <w:proofErr w:type="spellEnd"/>
      <w:r>
        <w:t xml:space="preserve"> </w:t>
      </w:r>
      <w:proofErr w:type="spellStart"/>
      <w:r>
        <w:t>offt</w:t>
      </w:r>
      <w:proofErr w:type="spellEnd"/>
      <w:r>
        <w:t xml:space="preserve"> sterben </w:t>
      </w:r>
      <w:proofErr w:type="spellStart"/>
      <w:r>
        <w:t>kan</w:t>
      </w:r>
      <w:proofErr w:type="spellEnd"/>
      <w:r>
        <w:t xml:space="preserve"> / so wenig </w:t>
      </w:r>
      <w:proofErr w:type="spellStart"/>
      <w:r>
        <w:t>warß</w:t>
      </w:r>
      <w:proofErr w:type="spellEnd"/>
      <w:r>
        <w:t xml:space="preserve"> </w:t>
      </w:r>
      <w:proofErr w:type="spellStart"/>
      <w:r>
        <w:t>mueglich</w:t>
      </w:r>
      <w:proofErr w:type="spellEnd"/>
      <w:r>
        <w:t xml:space="preserve"> / das die </w:t>
      </w:r>
      <w:proofErr w:type="spellStart"/>
      <w:r>
        <w:t>priester</w:t>
      </w:r>
      <w:proofErr w:type="spellEnd"/>
      <w:r>
        <w:t xml:space="preserve"> ein </w:t>
      </w:r>
      <w:proofErr w:type="spellStart"/>
      <w:r>
        <w:t>opffer</w:t>
      </w:r>
      <w:proofErr w:type="spellEnd"/>
      <w:r>
        <w:t xml:space="preserve"> </w:t>
      </w:r>
      <w:proofErr w:type="spellStart"/>
      <w:r>
        <w:t>offtmals</w:t>
      </w:r>
      <w:proofErr w:type="spellEnd"/>
      <w:r>
        <w:t xml:space="preserve"> </w:t>
      </w:r>
      <w:proofErr w:type="spellStart"/>
      <w:r>
        <w:t>opfferten</w:t>
      </w:r>
      <w:proofErr w:type="spellEnd"/>
      <w:r>
        <w:t xml:space="preserve">. </w:t>
      </w:r>
      <w:proofErr w:type="spellStart"/>
      <w:r>
        <w:t>Dda</w:t>
      </w:r>
      <w:proofErr w:type="spellEnd"/>
      <w:r>
        <w:t xml:space="preserve"> durch aber </w:t>
      </w:r>
      <w:proofErr w:type="spellStart"/>
      <w:r>
        <w:t>schreyb</w:t>
      </w:r>
      <w:proofErr w:type="spellEnd"/>
      <w:r>
        <w:t xml:space="preserve"> Moses / von der </w:t>
      </w:r>
      <w:proofErr w:type="spellStart"/>
      <w:r>
        <w:t>volkomenheyt</w:t>
      </w:r>
      <w:proofErr w:type="spellEnd"/>
      <w:r>
        <w:t xml:space="preserve"> Christi / das Christus uff ein mal / aller </w:t>
      </w:r>
      <w:proofErr w:type="spellStart"/>
      <w:r>
        <w:t>welt</w:t>
      </w:r>
      <w:proofErr w:type="spellEnd"/>
      <w:r>
        <w:t xml:space="preserve"> </w:t>
      </w:r>
      <w:proofErr w:type="spellStart"/>
      <w:r>
        <w:t>sunde</w:t>
      </w:r>
      <w:proofErr w:type="spellEnd"/>
      <w:r>
        <w:t xml:space="preserve"> / vorgelten </w:t>
      </w:r>
      <w:proofErr w:type="spellStart"/>
      <w:r>
        <w:t>unnd</w:t>
      </w:r>
      <w:proofErr w:type="spellEnd"/>
      <w:r>
        <w:t xml:space="preserve"> </w:t>
      </w:r>
      <w:proofErr w:type="spellStart"/>
      <w:r>
        <w:t>betzalen</w:t>
      </w:r>
      <w:proofErr w:type="spellEnd"/>
      <w:r>
        <w:t xml:space="preserve"> / </w:t>
      </w:r>
      <w:proofErr w:type="spellStart"/>
      <w:r>
        <w:t>unnd</w:t>
      </w:r>
      <w:proofErr w:type="spellEnd"/>
      <w:r>
        <w:t xml:space="preserve"> sie mit </w:t>
      </w:r>
      <w:proofErr w:type="spellStart"/>
      <w:r>
        <w:t>eyner</w:t>
      </w:r>
      <w:proofErr w:type="spellEnd"/>
      <w:r>
        <w:t xml:space="preserve"> ewigen </w:t>
      </w:r>
      <w:proofErr w:type="spellStart"/>
      <w:r>
        <w:t>heyligkeit</w:t>
      </w:r>
      <w:proofErr w:type="spellEnd"/>
      <w:r>
        <w:t xml:space="preserve"> und </w:t>
      </w:r>
      <w:proofErr w:type="spellStart"/>
      <w:r>
        <w:t>erloesung</w:t>
      </w:r>
      <w:proofErr w:type="spellEnd"/>
      <w:r>
        <w:t xml:space="preserve"> / begaben wurde. Das er </w:t>
      </w:r>
      <w:proofErr w:type="spellStart"/>
      <w:r>
        <w:t>nit</w:t>
      </w:r>
      <w:proofErr w:type="spellEnd"/>
      <w:r>
        <w:t xml:space="preserve"> </w:t>
      </w:r>
      <w:proofErr w:type="spellStart"/>
      <w:r>
        <w:t>offt</w:t>
      </w:r>
      <w:proofErr w:type="spellEnd"/>
      <w:r>
        <w:t xml:space="preserve"> sterben / noch </w:t>
      </w:r>
      <w:proofErr w:type="spellStart"/>
      <w:r>
        <w:t>offt</w:t>
      </w:r>
      <w:proofErr w:type="spellEnd"/>
      <w:r>
        <w:t xml:space="preserve"> </w:t>
      </w:r>
      <w:proofErr w:type="spellStart"/>
      <w:r>
        <w:t>auffs</w:t>
      </w:r>
      <w:proofErr w:type="spellEnd"/>
      <w:r>
        <w:t xml:space="preserve"> </w:t>
      </w:r>
      <w:proofErr w:type="spellStart"/>
      <w:r>
        <w:t>new</w:t>
      </w:r>
      <w:proofErr w:type="spellEnd"/>
      <w:r>
        <w:t xml:space="preserve"> / seine </w:t>
      </w:r>
      <w:proofErr w:type="spellStart"/>
      <w:r>
        <w:t>außerwelten</w:t>
      </w:r>
      <w:proofErr w:type="spellEnd"/>
      <w:r>
        <w:t xml:space="preserve"> / mit </w:t>
      </w:r>
      <w:proofErr w:type="spellStart"/>
      <w:r>
        <w:t>newer</w:t>
      </w:r>
      <w:proofErr w:type="spellEnd"/>
      <w:r>
        <w:t xml:space="preserve"> </w:t>
      </w:r>
      <w:proofErr w:type="spellStart"/>
      <w:r>
        <w:t>vorsonung</w:t>
      </w:r>
      <w:proofErr w:type="spellEnd"/>
      <w:r>
        <w:t xml:space="preserve"> </w:t>
      </w:r>
      <w:proofErr w:type="spellStart"/>
      <w:r>
        <w:t>heyligen</w:t>
      </w:r>
      <w:proofErr w:type="spellEnd"/>
      <w:r>
        <w:t xml:space="preserve"> </w:t>
      </w:r>
      <w:proofErr w:type="spellStart"/>
      <w:r>
        <w:t>muste</w:t>
      </w:r>
      <w:proofErr w:type="spellEnd"/>
      <w:r>
        <w:t xml:space="preserve">. Das ist </w:t>
      </w:r>
      <w:proofErr w:type="spellStart"/>
      <w:r>
        <w:t>ye</w:t>
      </w:r>
      <w:proofErr w:type="spellEnd"/>
      <w:r>
        <w:t xml:space="preserve"> schon von Christo / durch die </w:t>
      </w:r>
      <w:proofErr w:type="spellStart"/>
      <w:r>
        <w:t>figurlichen</w:t>
      </w:r>
      <w:proofErr w:type="spellEnd"/>
      <w:r>
        <w:t xml:space="preserve"> </w:t>
      </w:r>
      <w:proofErr w:type="spellStart"/>
      <w:r>
        <w:t>opffer</w:t>
      </w:r>
      <w:proofErr w:type="spellEnd"/>
      <w:r>
        <w:t xml:space="preserve"> Mosi gesagt / das der aller </w:t>
      </w:r>
      <w:proofErr w:type="spellStart"/>
      <w:r>
        <w:t>hoechte</w:t>
      </w:r>
      <w:proofErr w:type="spellEnd"/>
      <w:r>
        <w:t xml:space="preserve"> </w:t>
      </w:r>
      <w:proofErr w:type="spellStart"/>
      <w:r>
        <w:t>priester</w:t>
      </w:r>
      <w:proofErr w:type="spellEnd"/>
      <w:r>
        <w:t xml:space="preserve"> / nur ein </w:t>
      </w:r>
      <w:proofErr w:type="spellStart"/>
      <w:r>
        <w:t>opffer</w:t>
      </w:r>
      <w:proofErr w:type="spellEnd"/>
      <w:r>
        <w:t xml:space="preserve"> / und nur uff ein mal / </w:t>
      </w:r>
      <w:proofErr w:type="spellStart"/>
      <w:r>
        <w:t>opffern</w:t>
      </w:r>
      <w:proofErr w:type="spellEnd"/>
      <w:r>
        <w:t xml:space="preserve"> </w:t>
      </w:r>
      <w:proofErr w:type="spellStart"/>
      <w:r>
        <w:t>wurd</w:t>
      </w:r>
      <w:proofErr w:type="spellEnd"/>
      <w:r>
        <w:t xml:space="preserve"> / das so </w:t>
      </w:r>
      <w:proofErr w:type="spellStart"/>
      <w:r>
        <w:t>volkomen</w:t>
      </w:r>
      <w:proofErr w:type="spellEnd"/>
      <w:r>
        <w:t xml:space="preserve"> / so hoch / so edel / </w:t>
      </w:r>
      <w:proofErr w:type="spellStart"/>
      <w:r>
        <w:t>unn</w:t>
      </w:r>
      <w:proofErr w:type="spellEnd"/>
      <w:r>
        <w:t xml:space="preserve"> so genugsam / sein wurde / das alle ding / uff ein mal / </w:t>
      </w:r>
      <w:proofErr w:type="spellStart"/>
      <w:r>
        <w:t>außrichten</w:t>
      </w:r>
      <w:proofErr w:type="spellEnd"/>
      <w:r>
        <w:t xml:space="preserve"> </w:t>
      </w:r>
      <w:proofErr w:type="spellStart"/>
      <w:r>
        <w:t>koent</w:t>
      </w:r>
      <w:proofErr w:type="spellEnd"/>
      <w:r>
        <w:t xml:space="preserve"> / </w:t>
      </w:r>
      <w:proofErr w:type="spellStart"/>
      <w:r>
        <w:t>unnd</w:t>
      </w:r>
      <w:proofErr w:type="spellEnd"/>
      <w:r>
        <w:t xml:space="preserve"> </w:t>
      </w:r>
      <w:proofErr w:type="spellStart"/>
      <w:r>
        <w:t>woelt</w:t>
      </w:r>
      <w:proofErr w:type="spellEnd"/>
      <w:r>
        <w:t xml:space="preserve"> / das die </w:t>
      </w:r>
      <w:proofErr w:type="spellStart"/>
      <w:r>
        <w:t>figurlichen</w:t>
      </w:r>
      <w:proofErr w:type="spellEnd"/>
      <w:r>
        <w:t xml:space="preserve"> </w:t>
      </w:r>
      <w:proofErr w:type="spellStart"/>
      <w:r>
        <w:t>opffer</w:t>
      </w:r>
      <w:proofErr w:type="spellEnd"/>
      <w:r>
        <w:t xml:space="preserve"> / nicht uff </w:t>
      </w:r>
      <w:proofErr w:type="spellStart"/>
      <w:r>
        <w:t>vil</w:t>
      </w:r>
      <w:proofErr w:type="spellEnd"/>
      <w:r>
        <w:t xml:space="preserve"> mal </w:t>
      </w:r>
      <w:proofErr w:type="spellStart"/>
      <w:r>
        <w:t>außrichten</w:t>
      </w:r>
      <w:proofErr w:type="spellEnd"/>
      <w:r>
        <w:t xml:space="preserve">. Die </w:t>
      </w:r>
      <w:proofErr w:type="spellStart"/>
      <w:r>
        <w:t>weyls</w:t>
      </w:r>
      <w:proofErr w:type="spellEnd"/>
      <w:r>
        <w:t xml:space="preserve"> alle </w:t>
      </w:r>
      <w:proofErr w:type="spellStart"/>
      <w:r>
        <w:t>sunde</w:t>
      </w:r>
      <w:proofErr w:type="spellEnd"/>
      <w:r>
        <w:t xml:space="preserve"> vorgeben. Alle gefangen </w:t>
      </w:r>
      <w:proofErr w:type="spellStart"/>
      <w:r>
        <w:t>erloeßen</w:t>
      </w:r>
      <w:proofErr w:type="spellEnd"/>
      <w:r>
        <w:t xml:space="preserve">. Alle befleckten / waschen. Alle </w:t>
      </w:r>
      <w:proofErr w:type="spellStart"/>
      <w:r>
        <w:t>unfridliche</w:t>
      </w:r>
      <w:proofErr w:type="spellEnd"/>
      <w:r>
        <w:t xml:space="preserve"> </w:t>
      </w:r>
      <w:proofErr w:type="spellStart"/>
      <w:r>
        <w:t>befriden</w:t>
      </w:r>
      <w:proofErr w:type="spellEnd"/>
      <w:r>
        <w:t xml:space="preserve"> / </w:t>
      </w:r>
      <w:proofErr w:type="spellStart"/>
      <w:r>
        <w:t>unn</w:t>
      </w:r>
      <w:proofErr w:type="spellEnd"/>
      <w:r>
        <w:t xml:space="preserve"> alle gewissen reinigen </w:t>
      </w:r>
      <w:proofErr w:type="spellStart"/>
      <w:r>
        <w:t>wurd</w:t>
      </w:r>
      <w:proofErr w:type="spellEnd"/>
      <w:r>
        <w:t xml:space="preserve">. Die das </w:t>
      </w:r>
      <w:proofErr w:type="spellStart"/>
      <w:r>
        <w:t>opffer</w:t>
      </w:r>
      <w:proofErr w:type="spellEnd"/>
      <w:r>
        <w:t xml:space="preserve"> mit hoher </w:t>
      </w:r>
      <w:proofErr w:type="spellStart"/>
      <w:r>
        <w:t>achtung</w:t>
      </w:r>
      <w:proofErr w:type="spellEnd"/>
      <w:r>
        <w:t xml:space="preserve"> / </w:t>
      </w:r>
      <w:proofErr w:type="spellStart"/>
      <w:r>
        <w:t>unn</w:t>
      </w:r>
      <w:proofErr w:type="spellEnd"/>
      <w:r>
        <w:t xml:space="preserve"> </w:t>
      </w:r>
      <w:proofErr w:type="spellStart"/>
      <w:r>
        <w:t>begerung</w:t>
      </w:r>
      <w:proofErr w:type="spellEnd"/>
      <w:r>
        <w:t xml:space="preserve"> / im glauben / ansehen. Es war groß an dem ansehen der schlangen / gelegen / </w:t>
      </w:r>
      <w:proofErr w:type="spellStart"/>
      <w:r>
        <w:t>Darumb</w:t>
      </w:r>
      <w:proofErr w:type="spellEnd"/>
      <w:r>
        <w:t xml:space="preserve"> brauch </w:t>
      </w:r>
      <w:proofErr w:type="spellStart"/>
      <w:r>
        <w:t>ichs</w:t>
      </w:r>
      <w:proofErr w:type="spellEnd"/>
      <w:r>
        <w:t xml:space="preserve"> </w:t>
      </w:r>
      <w:proofErr w:type="spellStart"/>
      <w:r>
        <w:t>alhie</w:t>
      </w:r>
      <w:proofErr w:type="spellEnd"/>
      <w:r>
        <w:t xml:space="preserve"> / die schlang was ein </w:t>
      </w:r>
      <w:proofErr w:type="spellStart"/>
      <w:r>
        <w:t>figur</w:t>
      </w:r>
      <w:proofErr w:type="spellEnd"/>
      <w:r>
        <w:t xml:space="preserve"> / Christus ist die </w:t>
      </w:r>
      <w:proofErr w:type="spellStart"/>
      <w:r>
        <w:t>warheyt</w:t>
      </w:r>
      <w:proofErr w:type="spellEnd"/>
      <w:r>
        <w:t xml:space="preserve">. Derhalben </w:t>
      </w:r>
      <w:proofErr w:type="spellStart"/>
      <w:r>
        <w:t>muessen</w:t>
      </w:r>
      <w:proofErr w:type="spellEnd"/>
      <w:r>
        <w:t xml:space="preserve"> alle </w:t>
      </w:r>
      <w:proofErr w:type="spellStart"/>
      <w:r>
        <w:t>vorwundte</w:t>
      </w:r>
      <w:proofErr w:type="spellEnd"/>
      <w:r>
        <w:t xml:space="preserve"> </w:t>
      </w:r>
      <w:proofErr w:type="spellStart"/>
      <w:r>
        <w:t>unn</w:t>
      </w:r>
      <w:proofErr w:type="spellEnd"/>
      <w:r>
        <w:t xml:space="preserve"> </w:t>
      </w:r>
      <w:proofErr w:type="spellStart"/>
      <w:r>
        <w:t>krancke</w:t>
      </w:r>
      <w:proofErr w:type="spellEnd"/>
      <w:r>
        <w:t xml:space="preserve"> / </w:t>
      </w:r>
      <w:proofErr w:type="spellStart"/>
      <w:r>
        <w:t>gesunt</w:t>
      </w:r>
      <w:proofErr w:type="spellEnd"/>
      <w:r>
        <w:t xml:space="preserve"> werden / die den </w:t>
      </w:r>
      <w:proofErr w:type="spellStart"/>
      <w:r>
        <w:t>uffgehenckten</w:t>
      </w:r>
      <w:proofErr w:type="spellEnd"/>
      <w:r>
        <w:t xml:space="preserve"> </w:t>
      </w:r>
      <w:proofErr w:type="spellStart"/>
      <w:r>
        <w:t>unn</w:t>
      </w:r>
      <w:proofErr w:type="spellEnd"/>
      <w:r>
        <w:t xml:space="preserve"> </w:t>
      </w:r>
      <w:proofErr w:type="spellStart"/>
      <w:r>
        <w:t>geopfferten</w:t>
      </w:r>
      <w:proofErr w:type="spellEnd"/>
      <w:r>
        <w:t xml:space="preserve"> Christum / ansehen / wenn sie Christum recht ansehen / </w:t>
      </w:r>
      <w:proofErr w:type="spellStart"/>
      <w:r>
        <w:t>unn</w:t>
      </w:r>
      <w:proofErr w:type="spellEnd"/>
      <w:r>
        <w:t xml:space="preserve"> sehen / das die heilige </w:t>
      </w:r>
      <w:proofErr w:type="spellStart"/>
      <w:r>
        <w:t>augen</w:t>
      </w:r>
      <w:proofErr w:type="spellEnd"/>
      <w:r>
        <w:t xml:space="preserve"> d’ Aposteln sahen. </w:t>
      </w:r>
    </w:p>
    <w:p w14:paraId="7F8D9C82" w14:textId="77777777" w:rsidR="00593B51" w:rsidRDefault="00593B51" w:rsidP="00593B51">
      <w:pPr>
        <w:pStyle w:val="StandardWeb"/>
      </w:pPr>
      <w:r>
        <w:t xml:space="preserve">Demnach ist Christus ein mal gestorben / </w:t>
      </w:r>
      <w:proofErr w:type="spellStart"/>
      <w:r>
        <w:t>unn</w:t>
      </w:r>
      <w:proofErr w:type="spellEnd"/>
      <w:r>
        <w:t xml:space="preserve"> ein </w:t>
      </w:r>
      <w:proofErr w:type="spellStart"/>
      <w:r>
        <w:t>opffer</w:t>
      </w:r>
      <w:proofErr w:type="spellEnd"/>
      <w:r>
        <w:t xml:space="preserve"> / nur uff ein mal </w:t>
      </w:r>
      <w:proofErr w:type="spellStart"/>
      <w:r>
        <w:t>geopffert</w:t>
      </w:r>
      <w:proofErr w:type="spellEnd"/>
      <w:r>
        <w:t xml:space="preserve"> / </w:t>
      </w:r>
      <w:proofErr w:type="spellStart"/>
      <w:r>
        <w:t>fur</w:t>
      </w:r>
      <w:proofErr w:type="spellEnd"/>
      <w:r>
        <w:t xml:space="preserve"> alle </w:t>
      </w:r>
      <w:proofErr w:type="spellStart"/>
      <w:r>
        <w:t>geister</w:t>
      </w:r>
      <w:proofErr w:type="spellEnd"/>
      <w:r>
        <w:t xml:space="preserve"> / die </w:t>
      </w:r>
      <w:proofErr w:type="spellStart"/>
      <w:r>
        <w:t>yhe</w:t>
      </w:r>
      <w:proofErr w:type="spellEnd"/>
      <w:r>
        <w:t xml:space="preserve"> gewest </w:t>
      </w:r>
      <w:proofErr w:type="spellStart"/>
      <w:r>
        <w:t>seind</w:t>
      </w:r>
      <w:proofErr w:type="spellEnd"/>
      <w:r>
        <w:t xml:space="preserve"> / und </w:t>
      </w:r>
      <w:proofErr w:type="spellStart"/>
      <w:r>
        <w:t>kuenfftiglich</w:t>
      </w:r>
      <w:proofErr w:type="spellEnd"/>
      <w:r>
        <w:t xml:space="preserve"> noch </w:t>
      </w:r>
      <w:proofErr w:type="spellStart"/>
      <w:r>
        <w:t>erfur</w:t>
      </w:r>
      <w:proofErr w:type="spellEnd"/>
      <w:r>
        <w:t xml:space="preserve"> </w:t>
      </w:r>
      <w:proofErr w:type="spellStart"/>
      <w:r>
        <w:t>komen</w:t>
      </w:r>
      <w:proofErr w:type="spellEnd"/>
      <w:r>
        <w:t xml:space="preserve"> werden / so fern sie / das </w:t>
      </w:r>
      <w:proofErr w:type="spellStart"/>
      <w:r>
        <w:t>opffer</w:t>
      </w:r>
      <w:proofErr w:type="spellEnd"/>
      <w:r>
        <w:t xml:space="preserve"> </w:t>
      </w:r>
      <w:proofErr w:type="spellStart"/>
      <w:r>
        <w:t>annemen</w:t>
      </w:r>
      <w:proofErr w:type="spellEnd"/>
      <w:r>
        <w:t xml:space="preserve"> / und </w:t>
      </w:r>
      <w:proofErr w:type="spellStart"/>
      <w:r>
        <w:t>ir</w:t>
      </w:r>
      <w:proofErr w:type="spellEnd"/>
      <w:r>
        <w:t xml:space="preserve"> eigen </w:t>
      </w:r>
      <w:proofErr w:type="spellStart"/>
      <w:r>
        <w:t>opffer</w:t>
      </w:r>
      <w:proofErr w:type="spellEnd"/>
      <w:r>
        <w:t xml:space="preserve"> durch Christus </w:t>
      </w:r>
      <w:proofErr w:type="spellStart"/>
      <w:r>
        <w:t>opffer</w:t>
      </w:r>
      <w:proofErr w:type="spellEnd"/>
      <w:r>
        <w:t xml:space="preserve"> rechtfertigen. </w:t>
      </w:r>
    </w:p>
    <w:p w14:paraId="76BA1931" w14:textId="77777777" w:rsidR="00593B51" w:rsidRDefault="00593B51" w:rsidP="00593B51">
      <w:pPr>
        <w:pStyle w:val="StandardWeb"/>
      </w:pPr>
      <w:proofErr w:type="spellStart"/>
      <w:r>
        <w:t>Drumb</w:t>
      </w:r>
      <w:proofErr w:type="spellEnd"/>
      <w:r>
        <w:t xml:space="preserve"> ists nicht </w:t>
      </w:r>
      <w:proofErr w:type="spellStart"/>
      <w:r>
        <w:t>vonn</w:t>
      </w:r>
      <w:proofErr w:type="spellEnd"/>
      <w:r>
        <w:t xml:space="preserve"> </w:t>
      </w:r>
      <w:proofErr w:type="spellStart"/>
      <w:r>
        <w:t>noeten</w:t>
      </w:r>
      <w:proofErr w:type="spellEnd"/>
      <w:r>
        <w:t xml:space="preserve"> / das Christus den </w:t>
      </w:r>
      <w:proofErr w:type="spellStart"/>
      <w:r>
        <w:t>new</w:t>
      </w:r>
      <w:proofErr w:type="spellEnd"/>
      <w:r>
        <w:t xml:space="preserve"> geschaffen </w:t>
      </w:r>
      <w:proofErr w:type="spellStart"/>
      <w:r>
        <w:t>geystern</w:t>
      </w:r>
      <w:proofErr w:type="spellEnd"/>
      <w:r>
        <w:t xml:space="preserve"> / noch eins sterbe / Christus ist reichlich gestorben / und genugsam / den </w:t>
      </w:r>
      <w:proofErr w:type="spellStart"/>
      <w:r>
        <w:t>new</w:t>
      </w:r>
      <w:proofErr w:type="spellEnd"/>
      <w:r>
        <w:t xml:space="preserve"> </w:t>
      </w:r>
      <w:proofErr w:type="spellStart"/>
      <w:r>
        <w:t>geschaffnen</w:t>
      </w:r>
      <w:proofErr w:type="spellEnd"/>
      <w:r>
        <w:t xml:space="preserve"> / als denen / so zur </w:t>
      </w:r>
      <w:proofErr w:type="spellStart"/>
      <w:r>
        <w:t>zeyt</w:t>
      </w:r>
      <w:proofErr w:type="spellEnd"/>
      <w:r>
        <w:t xml:space="preserve"> </w:t>
      </w:r>
      <w:proofErr w:type="spellStart"/>
      <w:r>
        <w:t>seynes</w:t>
      </w:r>
      <w:proofErr w:type="spellEnd"/>
      <w:r>
        <w:t xml:space="preserve"> </w:t>
      </w:r>
      <w:proofErr w:type="spellStart"/>
      <w:r>
        <w:t>leydens</w:t>
      </w:r>
      <w:proofErr w:type="spellEnd"/>
      <w:r>
        <w:t xml:space="preserve"> lebten. </w:t>
      </w:r>
    </w:p>
    <w:p w14:paraId="5C655147" w14:textId="77777777" w:rsidR="00593B51" w:rsidRDefault="00593B51" w:rsidP="00593B51">
      <w:pPr>
        <w:pStyle w:val="StandardWeb"/>
      </w:pPr>
      <w:proofErr w:type="spellStart"/>
      <w:r>
        <w:rPr>
          <w:rStyle w:val="Fett"/>
          <w:rFonts w:eastAsiaTheme="majorEastAsia"/>
        </w:rPr>
        <w:t>Ap</w:t>
      </w:r>
      <w:proofErr w:type="spellEnd"/>
      <w:r>
        <w:rPr>
          <w:rStyle w:val="Fett"/>
          <w:rFonts w:eastAsiaTheme="majorEastAsia"/>
        </w:rPr>
        <w:t xml:space="preserve"> Christus in </w:t>
      </w:r>
      <w:proofErr w:type="spellStart"/>
      <w:r>
        <w:rPr>
          <w:rStyle w:val="Fett"/>
          <w:rFonts w:eastAsiaTheme="majorEastAsia"/>
        </w:rPr>
        <w:t>teglichen</w:t>
      </w:r>
      <w:proofErr w:type="spellEnd"/>
      <w:r>
        <w:rPr>
          <w:rStyle w:val="Fett"/>
          <w:rFonts w:eastAsiaTheme="majorEastAsia"/>
        </w:rPr>
        <w:t xml:space="preserve"> </w:t>
      </w:r>
      <w:proofErr w:type="spellStart"/>
      <w:r>
        <w:rPr>
          <w:rStyle w:val="Fett"/>
          <w:rFonts w:eastAsiaTheme="majorEastAsia"/>
        </w:rPr>
        <w:t>pfeffischen</w:t>
      </w:r>
      <w:proofErr w:type="spellEnd"/>
      <w:r>
        <w:rPr>
          <w:rStyle w:val="Fett"/>
          <w:rFonts w:eastAsiaTheme="majorEastAsia"/>
        </w:rPr>
        <w:t xml:space="preserve"> Messen ein </w:t>
      </w:r>
      <w:proofErr w:type="spellStart"/>
      <w:r>
        <w:rPr>
          <w:rStyle w:val="Fett"/>
          <w:rFonts w:eastAsiaTheme="majorEastAsia"/>
        </w:rPr>
        <w:t>opffer</w:t>
      </w:r>
      <w:proofErr w:type="spellEnd"/>
      <w:r>
        <w:rPr>
          <w:rStyle w:val="Fett"/>
          <w:rFonts w:eastAsiaTheme="majorEastAsia"/>
        </w:rPr>
        <w:t xml:space="preserve"> sey.</w:t>
      </w:r>
      <w:r>
        <w:t xml:space="preserve"> </w:t>
      </w:r>
    </w:p>
    <w:p w14:paraId="35EC00F6" w14:textId="77777777" w:rsidR="00593B51" w:rsidRDefault="00593B51" w:rsidP="00593B51">
      <w:pPr>
        <w:pStyle w:val="StandardWeb"/>
      </w:pPr>
      <w:r>
        <w:t xml:space="preserve">Der </w:t>
      </w:r>
      <w:proofErr w:type="spellStart"/>
      <w:r>
        <w:t>teuffel</w:t>
      </w:r>
      <w:proofErr w:type="spellEnd"/>
      <w:r>
        <w:t xml:space="preserve"> hat </w:t>
      </w:r>
      <w:proofErr w:type="spellStart"/>
      <w:r>
        <w:t>meysterlich</w:t>
      </w:r>
      <w:proofErr w:type="spellEnd"/>
      <w:r>
        <w:t xml:space="preserve"> / </w:t>
      </w:r>
      <w:proofErr w:type="spellStart"/>
      <w:r>
        <w:t>vil</w:t>
      </w:r>
      <w:proofErr w:type="spellEnd"/>
      <w:r>
        <w:t xml:space="preserve"> </w:t>
      </w:r>
      <w:proofErr w:type="spellStart"/>
      <w:r>
        <w:t>luegen</w:t>
      </w:r>
      <w:proofErr w:type="spellEnd"/>
      <w:r>
        <w:t xml:space="preserve"> und schaden / in die </w:t>
      </w:r>
      <w:proofErr w:type="spellStart"/>
      <w:r>
        <w:t>Christenheyt</w:t>
      </w:r>
      <w:proofErr w:type="spellEnd"/>
      <w:r>
        <w:t xml:space="preserve"> </w:t>
      </w:r>
      <w:proofErr w:type="spellStart"/>
      <w:r>
        <w:t>gefuert</w:t>
      </w:r>
      <w:proofErr w:type="spellEnd"/>
      <w:r>
        <w:t xml:space="preserve"> / da er zu wegen bracht / das die </w:t>
      </w:r>
      <w:proofErr w:type="spellStart"/>
      <w:r>
        <w:t>pfaffen</w:t>
      </w:r>
      <w:proofErr w:type="spellEnd"/>
      <w:r>
        <w:t xml:space="preserve"> / </w:t>
      </w:r>
      <w:proofErr w:type="spellStart"/>
      <w:r>
        <w:t>auß</w:t>
      </w:r>
      <w:proofErr w:type="spellEnd"/>
      <w:r>
        <w:t xml:space="preserve"> dem </w:t>
      </w:r>
      <w:proofErr w:type="spellStart"/>
      <w:r>
        <w:t>herlichen</w:t>
      </w:r>
      <w:proofErr w:type="spellEnd"/>
      <w:r>
        <w:t xml:space="preserve"> </w:t>
      </w:r>
      <w:proofErr w:type="spellStart"/>
      <w:r>
        <w:t>abendtessen</w:t>
      </w:r>
      <w:proofErr w:type="spellEnd"/>
      <w:r>
        <w:t xml:space="preserve"> Christi / ein </w:t>
      </w:r>
      <w:proofErr w:type="spellStart"/>
      <w:r>
        <w:t>mess</w:t>
      </w:r>
      <w:proofErr w:type="spellEnd"/>
      <w:r>
        <w:t xml:space="preserve"> </w:t>
      </w:r>
      <w:proofErr w:type="spellStart"/>
      <w:r>
        <w:t>unn</w:t>
      </w:r>
      <w:proofErr w:type="spellEnd"/>
      <w:r>
        <w:t xml:space="preserve"> </w:t>
      </w:r>
      <w:proofErr w:type="spellStart"/>
      <w:r>
        <w:t>opffer</w:t>
      </w:r>
      <w:proofErr w:type="spellEnd"/>
      <w:r>
        <w:t xml:space="preserve"> machten / </w:t>
      </w:r>
      <w:proofErr w:type="spellStart"/>
      <w:r>
        <w:t>unn</w:t>
      </w:r>
      <w:proofErr w:type="spellEnd"/>
      <w:r>
        <w:t xml:space="preserve"> gab den </w:t>
      </w:r>
      <w:proofErr w:type="spellStart"/>
      <w:r>
        <w:t>pfaffen</w:t>
      </w:r>
      <w:proofErr w:type="spellEnd"/>
      <w:r>
        <w:t xml:space="preserve"> ein </w:t>
      </w:r>
      <w:proofErr w:type="spellStart"/>
      <w:r>
        <w:t>schoens</w:t>
      </w:r>
      <w:proofErr w:type="spellEnd"/>
      <w:r>
        <w:t xml:space="preserve"> </w:t>
      </w:r>
      <w:proofErr w:type="spellStart"/>
      <w:r>
        <w:t>maulwerck</w:t>
      </w:r>
      <w:proofErr w:type="spellEnd"/>
      <w:r>
        <w:t xml:space="preserve"> </w:t>
      </w:r>
      <w:proofErr w:type="spellStart"/>
      <w:r>
        <w:t>fur</w:t>
      </w:r>
      <w:proofErr w:type="spellEnd"/>
      <w:r>
        <w:t xml:space="preserve"> / wie sie der </w:t>
      </w:r>
      <w:proofErr w:type="spellStart"/>
      <w:r>
        <w:t>sachen</w:t>
      </w:r>
      <w:proofErr w:type="spellEnd"/>
      <w:r>
        <w:t xml:space="preserve"> </w:t>
      </w:r>
      <w:proofErr w:type="spellStart"/>
      <w:r>
        <w:t>gestalt</w:t>
      </w:r>
      <w:proofErr w:type="spellEnd"/>
      <w:r>
        <w:t xml:space="preserve"> </w:t>
      </w:r>
      <w:proofErr w:type="spellStart"/>
      <w:r>
        <w:t>gaebenn</w:t>
      </w:r>
      <w:proofErr w:type="spellEnd"/>
      <w:r>
        <w:t xml:space="preserve"> / das sie </w:t>
      </w:r>
      <w:proofErr w:type="spellStart"/>
      <w:r>
        <w:t>auß</w:t>
      </w:r>
      <w:proofErr w:type="spellEnd"/>
      <w:r>
        <w:t xml:space="preserve"> dem </w:t>
      </w:r>
      <w:proofErr w:type="spellStart"/>
      <w:r>
        <w:t>brot</w:t>
      </w:r>
      <w:proofErr w:type="spellEnd"/>
      <w:r>
        <w:t xml:space="preserve"> und wein Christi / ein </w:t>
      </w:r>
      <w:proofErr w:type="spellStart"/>
      <w:r>
        <w:t>opffer</w:t>
      </w:r>
      <w:proofErr w:type="spellEnd"/>
      <w:r>
        <w:t xml:space="preserve"> </w:t>
      </w:r>
      <w:proofErr w:type="spellStart"/>
      <w:r>
        <w:t>maechten</w:t>
      </w:r>
      <w:proofErr w:type="spellEnd"/>
      <w:r>
        <w:t xml:space="preserve"> / </w:t>
      </w:r>
      <w:proofErr w:type="spellStart"/>
      <w:r>
        <w:t>unn</w:t>
      </w:r>
      <w:proofErr w:type="spellEnd"/>
      <w:r>
        <w:t xml:space="preserve"> mehr gelts draus </w:t>
      </w:r>
      <w:proofErr w:type="spellStart"/>
      <w:r>
        <w:t>marckten</w:t>
      </w:r>
      <w:proofErr w:type="spellEnd"/>
      <w:r>
        <w:t xml:space="preserve"> / dann Judas durch sein </w:t>
      </w:r>
      <w:proofErr w:type="spellStart"/>
      <w:r>
        <w:t>vorreterey</w:t>
      </w:r>
      <w:proofErr w:type="spellEnd"/>
      <w:r>
        <w:t xml:space="preserve"> das sie auch grosse </w:t>
      </w:r>
      <w:proofErr w:type="spellStart"/>
      <w:r>
        <w:t>kloester</w:t>
      </w:r>
      <w:proofErr w:type="spellEnd"/>
      <w:r>
        <w:t xml:space="preserve"> als Schloesser / </w:t>
      </w:r>
      <w:proofErr w:type="spellStart"/>
      <w:r>
        <w:t>Stifftkirchen</w:t>
      </w:r>
      <w:proofErr w:type="spellEnd"/>
      <w:r>
        <w:t xml:space="preserve"> / und alle </w:t>
      </w:r>
      <w:proofErr w:type="spellStart"/>
      <w:r>
        <w:t>winckel</w:t>
      </w:r>
      <w:proofErr w:type="spellEnd"/>
      <w:r>
        <w:t xml:space="preserve"> </w:t>
      </w:r>
      <w:proofErr w:type="spellStart"/>
      <w:r>
        <w:t>vol</w:t>
      </w:r>
      <w:proofErr w:type="spellEnd"/>
      <w:r>
        <w:t xml:space="preserve"> </w:t>
      </w:r>
      <w:proofErr w:type="spellStart"/>
      <w:r>
        <w:t>Capellen</w:t>
      </w:r>
      <w:proofErr w:type="spellEnd"/>
      <w:r>
        <w:t xml:space="preserve"> / und </w:t>
      </w:r>
      <w:proofErr w:type="spellStart"/>
      <w:r>
        <w:t>teuffels</w:t>
      </w:r>
      <w:proofErr w:type="spellEnd"/>
      <w:r>
        <w:t xml:space="preserve"> </w:t>
      </w:r>
      <w:proofErr w:type="spellStart"/>
      <w:r>
        <w:t>hewser</w:t>
      </w:r>
      <w:proofErr w:type="spellEnd"/>
      <w:r>
        <w:t xml:space="preserve"> / </w:t>
      </w:r>
      <w:proofErr w:type="spellStart"/>
      <w:r>
        <w:t>auff</w:t>
      </w:r>
      <w:proofErr w:type="spellEnd"/>
      <w:r>
        <w:t xml:space="preserve"> seinen </w:t>
      </w:r>
      <w:proofErr w:type="spellStart"/>
      <w:r>
        <w:t>gewihn</w:t>
      </w:r>
      <w:proofErr w:type="spellEnd"/>
      <w:r>
        <w:t xml:space="preserve"> </w:t>
      </w:r>
      <w:proofErr w:type="spellStart"/>
      <w:r>
        <w:t>unnd</w:t>
      </w:r>
      <w:proofErr w:type="spellEnd"/>
      <w:r>
        <w:t xml:space="preserve"> bedruck / </w:t>
      </w:r>
      <w:proofErr w:type="spellStart"/>
      <w:r>
        <w:t>baweten</w:t>
      </w:r>
      <w:proofErr w:type="spellEnd"/>
      <w:r>
        <w:t xml:space="preserve"> / </w:t>
      </w:r>
      <w:proofErr w:type="spellStart"/>
      <w:r>
        <w:t>unnd</w:t>
      </w:r>
      <w:proofErr w:type="spellEnd"/>
      <w:r>
        <w:t xml:space="preserve"> das messen </w:t>
      </w:r>
      <w:proofErr w:type="spellStart"/>
      <w:r>
        <w:t>gestifft</w:t>
      </w:r>
      <w:proofErr w:type="spellEnd"/>
      <w:r>
        <w:t xml:space="preserve"> wurden / </w:t>
      </w:r>
      <w:proofErr w:type="spellStart"/>
      <w:r>
        <w:t>unn</w:t>
      </w:r>
      <w:proofErr w:type="spellEnd"/>
      <w:r>
        <w:t xml:space="preserve"> </w:t>
      </w:r>
      <w:proofErr w:type="spellStart"/>
      <w:r>
        <w:t>pfaffen</w:t>
      </w:r>
      <w:proofErr w:type="spellEnd"/>
      <w:r>
        <w:t xml:space="preserve"> </w:t>
      </w:r>
      <w:proofErr w:type="spellStart"/>
      <w:r>
        <w:t>vorordent</w:t>
      </w:r>
      <w:proofErr w:type="spellEnd"/>
      <w:r>
        <w:t xml:space="preserve"> / die </w:t>
      </w:r>
      <w:proofErr w:type="spellStart"/>
      <w:r>
        <w:t>teglich</w:t>
      </w:r>
      <w:proofErr w:type="spellEnd"/>
      <w:r>
        <w:t xml:space="preserve"> messen hielten / und Christum </w:t>
      </w:r>
      <w:proofErr w:type="spellStart"/>
      <w:r>
        <w:t>teglich</w:t>
      </w:r>
      <w:proofErr w:type="spellEnd"/>
      <w:r>
        <w:t xml:space="preserve"> </w:t>
      </w:r>
      <w:proofErr w:type="spellStart"/>
      <w:r>
        <w:t>opfferten</w:t>
      </w:r>
      <w:proofErr w:type="spellEnd"/>
      <w:r>
        <w:t xml:space="preserve">. </w:t>
      </w:r>
    </w:p>
    <w:p w14:paraId="39EDB3FC" w14:textId="77777777" w:rsidR="00593B51" w:rsidRDefault="00593B51" w:rsidP="00593B51">
      <w:pPr>
        <w:pStyle w:val="StandardWeb"/>
      </w:pPr>
      <w:r>
        <w:t xml:space="preserve">Das war ein </w:t>
      </w:r>
      <w:proofErr w:type="spellStart"/>
      <w:r>
        <w:t>leyplicher</w:t>
      </w:r>
      <w:proofErr w:type="spellEnd"/>
      <w:r>
        <w:t xml:space="preserve"> </w:t>
      </w:r>
      <w:proofErr w:type="spellStart"/>
      <w:r>
        <w:t>glantz</w:t>
      </w:r>
      <w:proofErr w:type="spellEnd"/>
      <w:r>
        <w:t xml:space="preserve"> / </w:t>
      </w:r>
      <w:proofErr w:type="spellStart"/>
      <w:r>
        <w:t>unnd</w:t>
      </w:r>
      <w:proofErr w:type="spellEnd"/>
      <w:r>
        <w:t xml:space="preserve"> </w:t>
      </w:r>
      <w:proofErr w:type="spellStart"/>
      <w:r>
        <w:t>listigs</w:t>
      </w:r>
      <w:proofErr w:type="spellEnd"/>
      <w:r>
        <w:t xml:space="preserve"> </w:t>
      </w:r>
      <w:proofErr w:type="spellStart"/>
      <w:r>
        <w:t>furgeben</w:t>
      </w:r>
      <w:proofErr w:type="spellEnd"/>
      <w:r>
        <w:t xml:space="preserve"> / </w:t>
      </w:r>
      <w:proofErr w:type="spellStart"/>
      <w:r>
        <w:t>eynes</w:t>
      </w:r>
      <w:proofErr w:type="spellEnd"/>
      <w:r>
        <w:t xml:space="preserve"> </w:t>
      </w:r>
      <w:proofErr w:type="spellStart"/>
      <w:r>
        <w:t>newen</w:t>
      </w:r>
      <w:proofErr w:type="spellEnd"/>
      <w:r>
        <w:t xml:space="preserve"> dienst Gottis / </w:t>
      </w:r>
      <w:proofErr w:type="spellStart"/>
      <w:r>
        <w:t>unnd</w:t>
      </w:r>
      <w:proofErr w:type="spellEnd"/>
      <w:r>
        <w:t xml:space="preserve"> er </w:t>
      </w:r>
      <w:proofErr w:type="spellStart"/>
      <w:r>
        <w:t>gieng</w:t>
      </w:r>
      <w:proofErr w:type="spellEnd"/>
      <w:r>
        <w:t xml:space="preserve"> </w:t>
      </w:r>
      <w:proofErr w:type="spellStart"/>
      <w:r>
        <w:t>starck</w:t>
      </w:r>
      <w:proofErr w:type="spellEnd"/>
      <w:r>
        <w:t xml:space="preserve"> in die </w:t>
      </w:r>
      <w:proofErr w:type="spellStart"/>
      <w:r>
        <w:t>hertzen</w:t>
      </w:r>
      <w:proofErr w:type="spellEnd"/>
      <w:r>
        <w:t xml:space="preserve"> der </w:t>
      </w:r>
      <w:proofErr w:type="spellStart"/>
      <w:r>
        <w:t>gotlosen</w:t>
      </w:r>
      <w:proofErr w:type="spellEnd"/>
      <w:r>
        <w:t xml:space="preserve">. Also </w:t>
      </w:r>
      <w:proofErr w:type="spellStart"/>
      <w:r>
        <w:t>wurd</w:t>
      </w:r>
      <w:proofErr w:type="spellEnd"/>
      <w:r>
        <w:t xml:space="preserve"> ein </w:t>
      </w:r>
      <w:proofErr w:type="spellStart"/>
      <w:r>
        <w:t>mess</w:t>
      </w:r>
      <w:proofErr w:type="spellEnd"/>
      <w:r>
        <w:t xml:space="preserve"> und </w:t>
      </w:r>
      <w:proofErr w:type="spellStart"/>
      <w:r>
        <w:t>opffer</w:t>
      </w:r>
      <w:proofErr w:type="spellEnd"/>
      <w:r>
        <w:t xml:space="preserve"> / </w:t>
      </w:r>
      <w:proofErr w:type="spellStart"/>
      <w:r>
        <w:t>auß</w:t>
      </w:r>
      <w:proofErr w:type="spellEnd"/>
      <w:r>
        <w:t xml:space="preserve"> dem </w:t>
      </w:r>
      <w:proofErr w:type="spellStart"/>
      <w:r>
        <w:t>brot</w:t>
      </w:r>
      <w:proofErr w:type="spellEnd"/>
      <w:r>
        <w:t xml:space="preserve"> und </w:t>
      </w:r>
      <w:proofErr w:type="spellStart"/>
      <w:r>
        <w:t>kelch</w:t>
      </w:r>
      <w:proofErr w:type="spellEnd"/>
      <w:r>
        <w:t xml:space="preserve"> Christi. </w:t>
      </w:r>
    </w:p>
    <w:p w14:paraId="6F1EA37C" w14:textId="77777777" w:rsidR="00593B51" w:rsidRDefault="00593B51" w:rsidP="00593B51">
      <w:pPr>
        <w:pStyle w:val="StandardWeb"/>
      </w:pPr>
      <w:r>
        <w:t xml:space="preserve">Was aber die </w:t>
      </w:r>
      <w:proofErr w:type="spellStart"/>
      <w:r>
        <w:t>pfaffen</w:t>
      </w:r>
      <w:proofErr w:type="spellEnd"/>
      <w:r>
        <w:t xml:space="preserve"> gelts und </w:t>
      </w:r>
      <w:proofErr w:type="spellStart"/>
      <w:r>
        <w:t>guetter</w:t>
      </w:r>
      <w:proofErr w:type="spellEnd"/>
      <w:r>
        <w:t xml:space="preserve"> / mit dem </w:t>
      </w:r>
      <w:proofErr w:type="spellStart"/>
      <w:r>
        <w:t>tegligen</w:t>
      </w:r>
      <w:proofErr w:type="spellEnd"/>
      <w:r>
        <w:t xml:space="preserve"> </w:t>
      </w:r>
      <w:proofErr w:type="spellStart"/>
      <w:r>
        <w:t>geopfferten</w:t>
      </w:r>
      <w:proofErr w:type="spellEnd"/>
      <w:r>
        <w:t xml:space="preserve"> Christo / </w:t>
      </w:r>
      <w:proofErr w:type="spellStart"/>
      <w:r>
        <w:t>erwuchert</w:t>
      </w:r>
      <w:proofErr w:type="spellEnd"/>
      <w:r>
        <w:t xml:space="preserve"> oder erworben / ist </w:t>
      </w:r>
      <w:proofErr w:type="spellStart"/>
      <w:r>
        <w:t>nit</w:t>
      </w:r>
      <w:proofErr w:type="spellEnd"/>
      <w:r>
        <w:t xml:space="preserve"> </w:t>
      </w:r>
      <w:proofErr w:type="spellStart"/>
      <w:r>
        <w:t>noetlich</w:t>
      </w:r>
      <w:proofErr w:type="spellEnd"/>
      <w:r>
        <w:t xml:space="preserve"> hie </w:t>
      </w:r>
      <w:proofErr w:type="spellStart"/>
      <w:r>
        <w:t>zuertzelen</w:t>
      </w:r>
      <w:proofErr w:type="spellEnd"/>
      <w:r>
        <w:t xml:space="preserve">. Dieweil mans </w:t>
      </w:r>
      <w:proofErr w:type="spellStart"/>
      <w:r>
        <w:t>fur</w:t>
      </w:r>
      <w:proofErr w:type="spellEnd"/>
      <w:r>
        <w:t xml:space="preserve"> </w:t>
      </w:r>
      <w:proofErr w:type="spellStart"/>
      <w:r>
        <w:t>augen</w:t>
      </w:r>
      <w:proofErr w:type="spellEnd"/>
      <w:r>
        <w:t xml:space="preserve"> </w:t>
      </w:r>
      <w:proofErr w:type="spellStart"/>
      <w:r>
        <w:t>sihet</w:t>
      </w:r>
      <w:proofErr w:type="spellEnd"/>
      <w:r>
        <w:t xml:space="preserve"> / und die </w:t>
      </w:r>
      <w:proofErr w:type="spellStart"/>
      <w:r>
        <w:t>sachen</w:t>
      </w:r>
      <w:proofErr w:type="spellEnd"/>
      <w:r>
        <w:t xml:space="preserve"> solcher </w:t>
      </w:r>
      <w:proofErr w:type="spellStart"/>
      <w:r>
        <w:t>betriegerey</w:t>
      </w:r>
      <w:proofErr w:type="spellEnd"/>
      <w:r>
        <w:t xml:space="preserve"> </w:t>
      </w:r>
      <w:proofErr w:type="spellStart"/>
      <w:r>
        <w:t>zugering</w:t>
      </w:r>
      <w:proofErr w:type="spellEnd"/>
      <w:r>
        <w:t xml:space="preserve"> ist / das ich sie hin und her </w:t>
      </w:r>
      <w:proofErr w:type="spellStart"/>
      <w:r>
        <w:t>werff</w:t>
      </w:r>
      <w:proofErr w:type="spellEnd"/>
      <w:r>
        <w:t xml:space="preserve">. </w:t>
      </w:r>
      <w:proofErr w:type="spellStart"/>
      <w:r>
        <w:t>Drumb</w:t>
      </w:r>
      <w:proofErr w:type="spellEnd"/>
      <w:r>
        <w:t xml:space="preserve"> </w:t>
      </w:r>
      <w:proofErr w:type="spellStart"/>
      <w:r>
        <w:t>wil</w:t>
      </w:r>
      <w:proofErr w:type="spellEnd"/>
      <w:r>
        <w:t xml:space="preserve"> ich sie </w:t>
      </w:r>
      <w:proofErr w:type="spellStart"/>
      <w:r>
        <w:t>faren</w:t>
      </w:r>
      <w:proofErr w:type="spellEnd"/>
      <w:r>
        <w:t xml:space="preserve"> lassen / und nur den </w:t>
      </w:r>
      <w:proofErr w:type="spellStart"/>
      <w:r>
        <w:t>geystlichen</w:t>
      </w:r>
      <w:proofErr w:type="spellEnd"/>
      <w:r>
        <w:t xml:space="preserve"> schein des </w:t>
      </w:r>
      <w:proofErr w:type="spellStart"/>
      <w:r>
        <w:t>teuffels</w:t>
      </w:r>
      <w:proofErr w:type="spellEnd"/>
      <w:r>
        <w:t xml:space="preserve"> / </w:t>
      </w:r>
      <w:proofErr w:type="spellStart"/>
      <w:r>
        <w:t>angreyffen</w:t>
      </w:r>
      <w:proofErr w:type="spellEnd"/>
      <w:r>
        <w:t xml:space="preserve"> </w:t>
      </w:r>
      <w:proofErr w:type="spellStart"/>
      <w:r>
        <w:t>unnd</w:t>
      </w:r>
      <w:proofErr w:type="spellEnd"/>
      <w:r>
        <w:t xml:space="preserve"> </w:t>
      </w:r>
      <w:proofErr w:type="spellStart"/>
      <w:r>
        <w:t>ruegen</w:t>
      </w:r>
      <w:proofErr w:type="spellEnd"/>
      <w:r>
        <w:t xml:space="preserve">. </w:t>
      </w:r>
    </w:p>
    <w:p w14:paraId="0572BD31" w14:textId="77777777" w:rsidR="00593B51" w:rsidRDefault="00593B51" w:rsidP="00593B51">
      <w:pPr>
        <w:pStyle w:val="StandardWeb"/>
      </w:pPr>
      <w:r>
        <w:t xml:space="preserve">Der </w:t>
      </w:r>
      <w:proofErr w:type="spellStart"/>
      <w:r>
        <w:t>teuffell</w:t>
      </w:r>
      <w:proofErr w:type="spellEnd"/>
      <w:r>
        <w:t xml:space="preserve"> </w:t>
      </w:r>
      <w:proofErr w:type="spellStart"/>
      <w:r>
        <w:t>brengt</w:t>
      </w:r>
      <w:proofErr w:type="spellEnd"/>
      <w:r>
        <w:t xml:space="preserve"> </w:t>
      </w:r>
      <w:proofErr w:type="spellStart"/>
      <w:r>
        <w:t>gemenigklich</w:t>
      </w:r>
      <w:proofErr w:type="spellEnd"/>
      <w:r>
        <w:t xml:space="preserve"> ein </w:t>
      </w:r>
      <w:proofErr w:type="spellStart"/>
      <w:r>
        <w:t>bekante</w:t>
      </w:r>
      <w:proofErr w:type="spellEnd"/>
      <w:r>
        <w:t xml:space="preserve"> </w:t>
      </w:r>
      <w:proofErr w:type="spellStart"/>
      <w:r>
        <w:t>warheyt</w:t>
      </w:r>
      <w:proofErr w:type="spellEnd"/>
      <w:r>
        <w:t xml:space="preserve"> </w:t>
      </w:r>
      <w:proofErr w:type="spellStart"/>
      <w:r>
        <w:t>herfuer</w:t>
      </w:r>
      <w:proofErr w:type="spellEnd"/>
      <w:r>
        <w:t xml:space="preserve"> / wenn er </w:t>
      </w:r>
      <w:proofErr w:type="spellStart"/>
      <w:r>
        <w:t>luegen</w:t>
      </w:r>
      <w:proofErr w:type="spellEnd"/>
      <w:r>
        <w:t xml:space="preserve"> einbrocken </w:t>
      </w:r>
      <w:proofErr w:type="spellStart"/>
      <w:r>
        <w:t>wil</w:t>
      </w:r>
      <w:proofErr w:type="spellEnd"/>
      <w:r>
        <w:t xml:space="preserve"> / als er in der </w:t>
      </w:r>
      <w:proofErr w:type="spellStart"/>
      <w:r>
        <w:t>vorsuchung</w:t>
      </w:r>
      <w:proofErr w:type="spellEnd"/>
      <w:r>
        <w:t xml:space="preserve"> Christi </w:t>
      </w:r>
      <w:proofErr w:type="spellStart"/>
      <w:r>
        <w:t>thet</w:t>
      </w:r>
      <w:proofErr w:type="spellEnd"/>
      <w:r>
        <w:t xml:space="preserve">. So </w:t>
      </w:r>
      <w:proofErr w:type="spellStart"/>
      <w:r>
        <w:t>thet</w:t>
      </w:r>
      <w:proofErr w:type="spellEnd"/>
      <w:r>
        <w:t xml:space="preserve"> auch der </w:t>
      </w:r>
      <w:proofErr w:type="spellStart"/>
      <w:r>
        <w:t>teuffel</w:t>
      </w:r>
      <w:proofErr w:type="spellEnd"/>
      <w:r>
        <w:t xml:space="preserve"> hie. Er sprach (durch seine </w:t>
      </w:r>
      <w:proofErr w:type="spellStart"/>
      <w:r>
        <w:t>pfaffen</w:t>
      </w:r>
      <w:proofErr w:type="spellEnd"/>
      <w:r>
        <w:t xml:space="preserve">) die </w:t>
      </w:r>
      <w:proofErr w:type="spellStart"/>
      <w:r>
        <w:t>menschen</w:t>
      </w:r>
      <w:proofErr w:type="spellEnd"/>
      <w:r>
        <w:t xml:space="preserve"> </w:t>
      </w:r>
      <w:proofErr w:type="spellStart"/>
      <w:r>
        <w:t>sundigen</w:t>
      </w:r>
      <w:proofErr w:type="spellEnd"/>
      <w:r>
        <w:t xml:space="preserve"> alle tag. </w:t>
      </w:r>
      <w:proofErr w:type="spellStart"/>
      <w:r>
        <w:t>Drumb</w:t>
      </w:r>
      <w:proofErr w:type="spellEnd"/>
      <w:r>
        <w:t xml:space="preserve"> </w:t>
      </w:r>
      <w:proofErr w:type="spellStart"/>
      <w:r>
        <w:t>durffen</w:t>
      </w:r>
      <w:proofErr w:type="spellEnd"/>
      <w:r>
        <w:t xml:space="preserve"> sie </w:t>
      </w:r>
      <w:proofErr w:type="spellStart"/>
      <w:r>
        <w:t>eynes</w:t>
      </w:r>
      <w:proofErr w:type="spellEnd"/>
      <w:r>
        <w:t xml:space="preserve"> </w:t>
      </w:r>
      <w:proofErr w:type="spellStart"/>
      <w:r>
        <w:t>teglichen</w:t>
      </w:r>
      <w:proofErr w:type="spellEnd"/>
      <w:r>
        <w:t xml:space="preserve"> </w:t>
      </w:r>
      <w:proofErr w:type="spellStart"/>
      <w:r>
        <w:t>opffers</w:t>
      </w:r>
      <w:proofErr w:type="spellEnd"/>
      <w:r>
        <w:t xml:space="preserve"> / </w:t>
      </w:r>
      <w:proofErr w:type="spellStart"/>
      <w:r>
        <w:t>fuer</w:t>
      </w:r>
      <w:proofErr w:type="spellEnd"/>
      <w:r>
        <w:t xml:space="preserve"> </w:t>
      </w:r>
      <w:proofErr w:type="spellStart"/>
      <w:r>
        <w:t>yre</w:t>
      </w:r>
      <w:proofErr w:type="spellEnd"/>
      <w:r>
        <w:t xml:space="preserve"> </w:t>
      </w:r>
      <w:proofErr w:type="spellStart"/>
      <w:r>
        <w:t>sunde</w:t>
      </w:r>
      <w:proofErr w:type="spellEnd"/>
      <w:r>
        <w:t xml:space="preserve"> / das ist war / </w:t>
      </w:r>
      <w:proofErr w:type="spellStart"/>
      <w:r>
        <w:t>wens</w:t>
      </w:r>
      <w:proofErr w:type="spellEnd"/>
      <w:r>
        <w:t xml:space="preserve"> recht </w:t>
      </w:r>
      <w:proofErr w:type="spellStart"/>
      <w:r>
        <w:t>wirt</w:t>
      </w:r>
      <w:proofErr w:type="spellEnd"/>
      <w:r>
        <w:t xml:space="preserve"> vorstanden. </w:t>
      </w:r>
      <w:proofErr w:type="spellStart"/>
      <w:r>
        <w:t>Drumb</w:t>
      </w:r>
      <w:proofErr w:type="spellEnd"/>
      <w:r>
        <w:t xml:space="preserve"> sprach er. </w:t>
      </w:r>
      <w:proofErr w:type="spellStart"/>
      <w:r>
        <w:t>Ir</w:t>
      </w:r>
      <w:proofErr w:type="spellEnd"/>
      <w:r>
        <w:t xml:space="preserve"> habet kein </w:t>
      </w:r>
      <w:proofErr w:type="spellStart"/>
      <w:r>
        <w:t>opffer</w:t>
      </w:r>
      <w:proofErr w:type="spellEnd"/>
      <w:r>
        <w:t xml:space="preserve"> / denn den </w:t>
      </w:r>
      <w:proofErr w:type="spellStart"/>
      <w:r>
        <w:t>leyp</w:t>
      </w:r>
      <w:proofErr w:type="spellEnd"/>
      <w:r>
        <w:t xml:space="preserve"> und das </w:t>
      </w:r>
      <w:proofErr w:type="spellStart"/>
      <w:r>
        <w:t>blut</w:t>
      </w:r>
      <w:proofErr w:type="spellEnd"/>
      <w:r>
        <w:t xml:space="preserve"> Christi / </w:t>
      </w:r>
      <w:proofErr w:type="spellStart"/>
      <w:r>
        <w:t>drumb</w:t>
      </w:r>
      <w:proofErr w:type="spellEnd"/>
      <w:r>
        <w:t xml:space="preserve"> </w:t>
      </w:r>
      <w:proofErr w:type="spellStart"/>
      <w:r>
        <w:t>moecht</w:t>
      </w:r>
      <w:proofErr w:type="spellEnd"/>
      <w:r>
        <w:t xml:space="preserve"> </w:t>
      </w:r>
      <w:proofErr w:type="spellStart"/>
      <w:r>
        <w:t>ir</w:t>
      </w:r>
      <w:proofErr w:type="spellEnd"/>
      <w:r>
        <w:t xml:space="preserve"> Christum / </w:t>
      </w:r>
      <w:proofErr w:type="spellStart"/>
      <w:r>
        <w:t>teglich</w:t>
      </w:r>
      <w:proofErr w:type="spellEnd"/>
      <w:r>
        <w:t xml:space="preserve"> / </w:t>
      </w:r>
      <w:proofErr w:type="spellStart"/>
      <w:r>
        <w:t>fuer</w:t>
      </w:r>
      <w:proofErr w:type="spellEnd"/>
      <w:r>
        <w:t xml:space="preserve"> </w:t>
      </w:r>
      <w:proofErr w:type="spellStart"/>
      <w:r>
        <w:t>ewer</w:t>
      </w:r>
      <w:proofErr w:type="spellEnd"/>
      <w:r>
        <w:t xml:space="preserve"> </w:t>
      </w:r>
      <w:proofErr w:type="spellStart"/>
      <w:r>
        <w:t>tegliche</w:t>
      </w:r>
      <w:proofErr w:type="spellEnd"/>
      <w:r>
        <w:t xml:space="preserve"> </w:t>
      </w:r>
      <w:proofErr w:type="spellStart"/>
      <w:r>
        <w:t>sunden</w:t>
      </w:r>
      <w:proofErr w:type="spellEnd"/>
      <w:r>
        <w:t xml:space="preserve"> </w:t>
      </w:r>
      <w:proofErr w:type="spellStart"/>
      <w:r>
        <w:t>opffern</w:t>
      </w:r>
      <w:proofErr w:type="spellEnd"/>
      <w:r>
        <w:t xml:space="preserve"> / </w:t>
      </w:r>
      <w:proofErr w:type="spellStart"/>
      <w:r>
        <w:t>unnd</w:t>
      </w:r>
      <w:proofErr w:type="spellEnd"/>
      <w:r>
        <w:t xml:space="preserve"> ein messe </w:t>
      </w:r>
      <w:proofErr w:type="spellStart"/>
      <w:r>
        <w:t>auffrichten</w:t>
      </w:r>
      <w:proofErr w:type="spellEnd"/>
      <w:r>
        <w:t xml:space="preserve"> / die </w:t>
      </w:r>
      <w:proofErr w:type="spellStart"/>
      <w:r>
        <w:t>solt</w:t>
      </w:r>
      <w:proofErr w:type="spellEnd"/>
      <w:r>
        <w:t xml:space="preserve"> </w:t>
      </w:r>
      <w:proofErr w:type="spellStart"/>
      <w:r>
        <w:t>yr</w:t>
      </w:r>
      <w:proofErr w:type="spellEnd"/>
      <w:r>
        <w:t xml:space="preserve"> machen </w:t>
      </w:r>
      <w:proofErr w:type="spellStart"/>
      <w:r>
        <w:t>auß</w:t>
      </w:r>
      <w:proofErr w:type="spellEnd"/>
      <w:r>
        <w:t xml:space="preserve"> Christus </w:t>
      </w:r>
      <w:proofErr w:type="spellStart"/>
      <w:r>
        <w:t>abendessen</w:t>
      </w:r>
      <w:proofErr w:type="spellEnd"/>
      <w:r>
        <w:t xml:space="preserve">. Also ist die </w:t>
      </w:r>
      <w:proofErr w:type="spellStart"/>
      <w:r>
        <w:t>mess</w:t>
      </w:r>
      <w:proofErr w:type="spellEnd"/>
      <w:r>
        <w:t xml:space="preserve"> </w:t>
      </w:r>
      <w:proofErr w:type="spellStart"/>
      <w:r>
        <w:t>auff</w:t>
      </w:r>
      <w:proofErr w:type="spellEnd"/>
      <w:r>
        <w:t xml:space="preserve"> </w:t>
      </w:r>
      <w:proofErr w:type="spellStart"/>
      <w:r>
        <w:t>komen</w:t>
      </w:r>
      <w:proofErr w:type="spellEnd"/>
      <w:r>
        <w:t xml:space="preserve"> / in welcher / die </w:t>
      </w:r>
      <w:proofErr w:type="spellStart"/>
      <w:r>
        <w:t>pfaffen</w:t>
      </w:r>
      <w:proofErr w:type="spellEnd"/>
      <w:r>
        <w:t xml:space="preserve"> / </w:t>
      </w:r>
      <w:proofErr w:type="spellStart"/>
      <w:r>
        <w:t>unnsern</w:t>
      </w:r>
      <w:proofErr w:type="spellEnd"/>
      <w:r>
        <w:t xml:space="preserve"> </w:t>
      </w:r>
      <w:proofErr w:type="spellStart"/>
      <w:r>
        <w:t>hern</w:t>
      </w:r>
      <w:proofErr w:type="spellEnd"/>
      <w:r>
        <w:t xml:space="preserve"> Christum alle tag </w:t>
      </w:r>
      <w:proofErr w:type="spellStart"/>
      <w:r>
        <w:t>opffern</w:t>
      </w:r>
      <w:proofErr w:type="spellEnd"/>
      <w:r>
        <w:t xml:space="preserve"> / und </w:t>
      </w:r>
      <w:proofErr w:type="spellStart"/>
      <w:r>
        <w:t>yhn</w:t>
      </w:r>
      <w:proofErr w:type="spellEnd"/>
      <w:r>
        <w:t xml:space="preserve"> / in einer stund </w:t>
      </w:r>
      <w:proofErr w:type="spellStart"/>
      <w:r>
        <w:t>unnd</w:t>
      </w:r>
      <w:proofErr w:type="spellEnd"/>
      <w:r>
        <w:t xml:space="preserve"> </w:t>
      </w:r>
      <w:proofErr w:type="spellStart"/>
      <w:r>
        <w:t>stadt</w:t>
      </w:r>
      <w:proofErr w:type="spellEnd"/>
      <w:r>
        <w:t xml:space="preserve"> / mehr dann </w:t>
      </w:r>
      <w:proofErr w:type="spellStart"/>
      <w:r>
        <w:t>tausent</w:t>
      </w:r>
      <w:proofErr w:type="spellEnd"/>
      <w:r>
        <w:t xml:space="preserve"> mal / das </w:t>
      </w:r>
      <w:proofErr w:type="spellStart"/>
      <w:r>
        <w:t>nit</w:t>
      </w:r>
      <w:proofErr w:type="spellEnd"/>
      <w:r>
        <w:t xml:space="preserve"> wunder </w:t>
      </w:r>
      <w:proofErr w:type="spellStart"/>
      <w:r>
        <w:t>were</w:t>
      </w:r>
      <w:proofErr w:type="spellEnd"/>
      <w:r>
        <w:t xml:space="preserve"> / das Christus </w:t>
      </w:r>
      <w:proofErr w:type="spellStart"/>
      <w:r>
        <w:t>gantz</w:t>
      </w:r>
      <w:proofErr w:type="spellEnd"/>
      <w:r>
        <w:t xml:space="preserve"> </w:t>
      </w:r>
      <w:proofErr w:type="spellStart"/>
      <w:r>
        <w:t>vortzert</w:t>
      </w:r>
      <w:proofErr w:type="spellEnd"/>
      <w:r>
        <w:t xml:space="preserve"> </w:t>
      </w:r>
      <w:proofErr w:type="spellStart"/>
      <w:r>
        <w:t>were</w:t>
      </w:r>
      <w:proofErr w:type="spellEnd"/>
      <w:r>
        <w:t xml:space="preserve">. </w:t>
      </w:r>
    </w:p>
    <w:p w14:paraId="1DD0BF12" w14:textId="77777777" w:rsidR="00593B51" w:rsidRDefault="00593B51" w:rsidP="00593B51">
      <w:pPr>
        <w:pStyle w:val="StandardWeb"/>
      </w:pPr>
      <w:r>
        <w:t xml:space="preserve">Ich </w:t>
      </w:r>
      <w:proofErr w:type="spellStart"/>
      <w:r>
        <w:t>wil</w:t>
      </w:r>
      <w:proofErr w:type="spellEnd"/>
      <w:r>
        <w:t xml:space="preserve"> </w:t>
      </w:r>
      <w:proofErr w:type="spellStart"/>
      <w:r>
        <w:t>kurtz</w:t>
      </w:r>
      <w:proofErr w:type="spellEnd"/>
      <w:r>
        <w:t xml:space="preserve"> die </w:t>
      </w:r>
      <w:proofErr w:type="spellStart"/>
      <w:r>
        <w:t>ursachen</w:t>
      </w:r>
      <w:proofErr w:type="spellEnd"/>
      <w:r>
        <w:t xml:space="preserve"> setzen / das alle </w:t>
      </w:r>
      <w:proofErr w:type="spellStart"/>
      <w:r>
        <w:t>pfaffen</w:t>
      </w:r>
      <w:proofErr w:type="spellEnd"/>
      <w:r>
        <w:t xml:space="preserve"> / Gott </w:t>
      </w:r>
      <w:proofErr w:type="spellStart"/>
      <w:r>
        <w:t>luegenhafftig</w:t>
      </w:r>
      <w:proofErr w:type="spellEnd"/>
      <w:r>
        <w:t xml:space="preserve"> sprechen / die sagen / das Christus in </w:t>
      </w:r>
      <w:proofErr w:type="spellStart"/>
      <w:r>
        <w:t>yrer</w:t>
      </w:r>
      <w:proofErr w:type="spellEnd"/>
      <w:r>
        <w:t xml:space="preserve"> </w:t>
      </w:r>
      <w:proofErr w:type="spellStart"/>
      <w:r>
        <w:t>mess</w:t>
      </w:r>
      <w:proofErr w:type="spellEnd"/>
      <w:r>
        <w:t xml:space="preserve"> / ein </w:t>
      </w:r>
      <w:proofErr w:type="spellStart"/>
      <w:r>
        <w:t>opffer</w:t>
      </w:r>
      <w:proofErr w:type="spellEnd"/>
      <w:r>
        <w:t xml:space="preserve"> sey / oder die Christum in der </w:t>
      </w:r>
      <w:proofErr w:type="spellStart"/>
      <w:r>
        <w:t>mess</w:t>
      </w:r>
      <w:proofErr w:type="spellEnd"/>
      <w:r>
        <w:t xml:space="preserve"> </w:t>
      </w:r>
      <w:proofErr w:type="spellStart"/>
      <w:r>
        <w:t>opffern</w:t>
      </w:r>
      <w:proofErr w:type="spellEnd"/>
      <w:r>
        <w:t xml:space="preserve">. Denn sie sprechen / mit der that / oder </w:t>
      </w:r>
      <w:proofErr w:type="spellStart"/>
      <w:r>
        <w:t>werck</w:t>
      </w:r>
      <w:proofErr w:type="spellEnd"/>
      <w:r>
        <w:t xml:space="preserve"> / das Christus </w:t>
      </w:r>
      <w:proofErr w:type="spellStart"/>
      <w:r>
        <w:t>opffer</w:t>
      </w:r>
      <w:proofErr w:type="spellEnd"/>
      <w:r>
        <w:t xml:space="preserve"> / nicht so </w:t>
      </w:r>
      <w:proofErr w:type="spellStart"/>
      <w:r>
        <w:t>krefftig</w:t>
      </w:r>
      <w:proofErr w:type="spellEnd"/>
      <w:r>
        <w:t xml:space="preserve"> </w:t>
      </w:r>
      <w:proofErr w:type="spellStart"/>
      <w:r>
        <w:t>unnd</w:t>
      </w:r>
      <w:proofErr w:type="spellEnd"/>
      <w:r>
        <w:t xml:space="preserve"> </w:t>
      </w:r>
      <w:proofErr w:type="spellStart"/>
      <w:r>
        <w:t>mechtig</w:t>
      </w:r>
      <w:proofErr w:type="spellEnd"/>
      <w:r>
        <w:t xml:space="preserve"> und </w:t>
      </w:r>
      <w:proofErr w:type="spellStart"/>
      <w:r>
        <w:t>gnugsam</w:t>
      </w:r>
      <w:proofErr w:type="spellEnd"/>
      <w:r>
        <w:t xml:space="preserve"> sey / wie es </w:t>
      </w:r>
      <w:proofErr w:type="spellStart"/>
      <w:r>
        <w:t>Got</w:t>
      </w:r>
      <w:proofErr w:type="spellEnd"/>
      <w:r>
        <w:t xml:space="preserve"> der </w:t>
      </w:r>
      <w:proofErr w:type="spellStart"/>
      <w:r>
        <w:t>vater</w:t>
      </w:r>
      <w:proofErr w:type="spellEnd"/>
      <w:r>
        <w:t xml:space="preserve"> gelobt / und </w:t>
      </w:r>
      <w:proofErr w:type="spellStart"/>
      <w:r>
        <w:t>verheyschen</w:t>
      </w:r>
      <w:proofErr w:type="spellEnd"/>
      <w:r>
        <w:t xml:space="preserve"> hat. Der </w:t>
      </w:r>
      <w:proofErr w:type="spellStart"/>
      <w:r>
        <w:t>vater</w:t>
      </w:r>
      <w:proofErr w:type="spellEnd"/>
      <w:r>
        <w:t xml:space="preserve"> im </w:t>
      </w:r>
      <w:proofErr w:type="spellStart"/>
      <w:r>
        <w:t>hymel</w:t>
      </w:r>
      <w:proofErr w:type="spellEnd"/>
      <w:r>
        <w:t xml:space="preserve"> / hat uns seinen </w:t>
      </w:r>
      <w:proofErr w:type="spellStart"/>
      <w:r>
        <w:t>sohne</w:t>
      </w:r>
      <w:proofErr w:type="spellEnd"/>
      <w:r>
        <w:t xml:space="preserve"> </w:t>
      </w:r>
      <w:proofErr w:type="spellStart"/>
      <w:r>
        <w:t>vorheysschen</w:t>
      </w:r>
      <w:proofErr w:type="spellEnd"/>
      <w:r>
        <w:t xml:space="preserve"> / durch </w:t>
      </w:r>
      <w:proofErr w:type="spellStart"/>
      <w:r>
        <w:t>gesetzische</w:t>
      </w:r>
      <w:proofErr w:type="spellEnd"/>
      <w:r>
        <w:t xml:space="preserve"> </w:t>
      </w:r>
      <w:proofErr w:type="spellStart"/>
      <w:r>
        <w:t>opffer</w:t>
      </w:r>
      <w:proofErr w:type="spellEnd"/>
      <w:r>
        <w:t xml:space="preserve"> / </w:t>
      </w:r>
      <w:proofErr w:type="spellStart"/>
      <w:r>
        <w:t>unnd</w:t>
      </w:r>
      <w:proofErr w:type="spellEnd"/>
      <w:r>
        <w:t xml:space="preserve"> durch klare </w:t>
      </w:r>
      <w:proofErr w:type="spellStart"/>
      <w:r>
        <w:t>zusagung</w:t>
      </w:r>
      <w:proofErr w:type="spellEnd"/>
      <w:r>
        <w:t xml:space="preserve"> der </w:t>
      </w:r>
      <w:proofErr w:type="spellStart"/>
      <w:r>
        <w:t>propheten</w:t>
      </w:r>
      <w:proofErr w:type="spellEnd"/>
      <w:r>
        <w:t xml:space="preserve"> / das sein </w:t>
      </w:r>
      <w:proofErr w:type="spellStart"/>
      <w:r>
        <w:t>sohne</w:t>
      </w:r>
      <w:proofErr w:type="spellEnd"/>
      <w:r>
        <w:t xml:space="preserve"> / unser </w:t>
      </w:r>
      <w:proofErr w:type="spellStart"/>
      <w:r>
        <w:t>gerechtigkeyt</w:t>
      </w:r>
      <w:proofErr w:type="spellEnd"/>
      <w:r>
        <w:t xml:space="preserve"> sein / </w:t>
      </w:r>
      <w:proofErr w:type="spellStart"/>
      <w:r>
        <w:t>unn</w:t>
      </w:r>
      <w:proofErr w:type="spellEnd"/>
      <w:r>
        <w:t xml:space="preserve"> das er sich </w:t>
      </w:r>
      <w:proofErr w:type="spellStart"/>
      <w:r>
        <w:t>opffern</w:t>
      </w:r>
      <w:proofErr w:type="spellEnd"/>
      <w:r>
        <w:t xml:space="preserve"> wurde / </w:t>
      </w:r>
      <w:proofErr w:type="spellStart"/>
      <w:r>
        <w:t>fuer</w:t>
      </w:r>
      <w:proofErr w:type="spellEnd"/>
      <w:r>
        <w:t xml:space="preserve"> unser </w:t>
      </w:r>
      <w:proofErr w:type="spellStart"/>
      <w:r>
        <w:t>sunde</w:t>
      </w:r>
      <w:proofErr w:type="spellEnd"/>
      <w:r>
        <w:t xml:space="preserve"> / </w:t>
      </w:r>
      <w:proofErr w:type="spellStart"/>
      <w:r>
        <w:t>unn</w:t>
      </w:r>
      <w:proofErr w:type="spellEnd"/>
      <w:r>
        <w:t xml:space="preserve"> </w:t>
      </w:r>
      <w:proofErr w:type="spellStart"/>
      <w:r>
        <w:t>wurd</w:t>
      </w:r>
      <w:proofErr w:type="spellEnd"/>
      <w:r>
        <w:t xml:space="preserve"> unser </w:t>
      </w:r>
      <w:proofErr w:type="spellStart"/>
      <w:r>
        <w:t>sund</w:t>
      </w:r>
      <w:proofErr w:type="spellEnd"/>
      <w:r>
        <w:t xml:space="preserve"> </w:t>
      </w:r>
      <w:proofErr w:type="spellStart"/>
      <w:r>
        <w:t>auff</w:t>
      </w:r>
      <w:proofErr w:type="spellEnd"/>
      <w:r>
        <w:t xml:space="preserve"> sich laden / </w:t>
      </w:r>
      <w:proofErr w:type="spellStart"/>
      <w:r>
        <w:t>unn</w:t>
      </w:r>
      <w:proofErr w:type="spellEnd"/>
      <w:r>
        <w:t xml:space="preserve"> durch seinen todt / </w:t>
      </w:r>
      <w:proofErr w:type="spellStart"/>
      <w:r>
        <w:t>unn</w:t>
      </w:r>
      <w:proofErr w:type="spellEnd"/>
      <w:r>
        <w:t xml:space="preserve"> </w:t>
      </w:r>
      <w:proofErr w:type="spellStart"/>
      <w:r>
        <w:t>vergiessung</w:t>
      </w:r>
      <w:proofErr w:type="spellEnd"/>
      <w:r>
        <w:t xml:space="preserve"> </w:t>
      </w:r>
      <w:proofErr w:type="spellStart"/>
      <w:r>
        <w:t>seynes</w:t>
      </w:r>
      <w:proofErr w:type="spellEnd"/>
      <w:r>
        <w:t xml:space="preserve"> </w:t>
      </w:r>
      <w:proofErr w:type="spellStart"/>
      <w:r>
        <w:t>bluts</w:t>
      </w:r>
      <w:proofErr w:type="spellEnd"/>
      <w:r>
        <w:t xml:space="preserve"> / </w:t>
      </w:r>
      <w:proofErr w:type="spellStart"/>
      <w:r>
        <w:t>betzalen</w:t>
      </w:r>
      <w:proofErr w:type="spellEnd"/>
      <w:r>
        <w:t xml:space="preserve"> </w:t>
      </w:r>
      <w:proofErr w:type="spellStart"/>
      <w:r>
        <w:t>wurd</w:t>
      </w:r>
      <w:proofErr w:type="spellEnd"/>
      <w:r>
        <w:t xml:space="preserve">. In der weise / </w:t>
      </w:r>
      <w:proofErr w:type="spellStart"/>
      <w:r>
        <w:t>krafft</w:t>
      </w:r>
      <w:proofErr w:type="spellEnd"/>
      <w:r>
        <w:t xml:space="preserve"> / macht / frommen </w:t>
      </w:r>
      <w:proofErr w:type="spellStart"/>
      <w:r>
        <w:t>unnd</w:t>
      </w:r>
      <w:proofErr w:type="spellEnd"/>
      <w:r>
        <w:t xml:space="preserve"> nutz / hat </w:t>
      </w:r>
      <w:proofErr w:type="spellStart"/>
      <w:r>
        <w:t>unns</w:t>
      </w:r>
      <w:proofErr w:type="spellEnd"/>
      <w:r>
        <w:t xml:space="preserve"> Gott der </w:t>
      </w:r>
      <w:proofErr w:type="spellStart"/>
      <w:r>
        <w:t>vater</w:t>
      </w:r>
      <w:proofErr w:type="spellEnd"/>
      <w:r>
        <w:t xml:space="preserve"> </w:t>
      </w:r>
      <w:proofErr w:type="spellStart"/>
      <w:r>
        <w:t>seynen</w:t>
      </w:r>
      <w:proofErr w:type="spellEnd"/>
      <w:r>
        <w:t xml:space="preserve"> </w:t>
      </w:r>
      <w:proofErr w:type="spellStart"/>
      <w:r>
        <w:t>sohne</w:t>
      </w:r>
      <w:proofErr w:type="spellEnd"/>
      <w:r>
        <w:t xml:space="preserve"> </w:t>
      </w:r>
      <w:proofErr w:type="spellStart"/>
      <w:r>
        <w:t>vorheyschen</w:t>
      </w:r>
      <w:proofErr w:type="spellEnd"/>
      <w:r>
        <w:t xml:space="preserve"> / das er </w:t>
      </w:r>
      <w:proofErr w:type="spellStart"/>
      <w:r>
        <w:t>unns</w:t>
      </w:r>
      <w:proofErr w:type="spellEnd"/>
      <w:r>
        <w:t xml:space="preserve"> / in solcher </w:t>
      </w:r>
      <w:proofErr w:type="spellStart"/>
      <w:r>
        <w:t>krafft</w:t>
      </w:r>
      <w:proofErr w:type="spellEnd"/>
      <w:r>
        <w:t xml:space="preserve"> / </w:t>
      </w:r>
      <w:proofErr w:type="spellStart"/>
      <w:r>
        <w:t>seligkeyt</w:t>
      </w:r>
      <w:proofErr w:type="spellEnd"/>
      <w:r>
        <w:t xml:space="preserve"> / und zu solchem nutz </w:t>
      </w:r>
      <w:proofErr w:type="spellStart"/>
      <w:r>
        <w:t>solt</w:t>
      </w:r>
      <w:proofErr w:type="spellEnd"/>
      <w:r>
        <w:t xml:space="preserve"> </w:t>
      </w:r>
      <w:proofErr w:type="spellStart"/>
      <w:r>
        <w:t>khomen</w:t>
      </w:r>
      <w:proofErr w:type="spellEnd"/>
      <w:r>
        <w:t xml:space="preserve">. </w:t>
      </w:r>
    </w:p>
    <w:p w14:paraId="6C3EC6D7" w14:textId="77777777" w:rsidR="00593B51" w:rsidRDefault="00593B51" w:rsidP="00593B51">
      <w:pPr>
        <w:pStyle w:val="StandardWeb"/>
      </w:pPr>
      <w:r>
        <w:t xml:space="preserve">Nu aber </w:t>
      </w:r>
      <w:proofErr w:type="spellStart"/>
      <w:r>
        <w:t>seind</w:t>
      </w:r>
      <w:proofErr w:type="spellEnd"/>
      <w:r>
        <w:t xml:space="preserve"> die </w:t>
      </w:r>
      <w:proofErr w:type="spellStart"/>
      <w:r>
        <w:t>pfaffen</w:t>
      </w:r>
      <w:proofErr w:type="spellEnd"/>
      <w:r>
        <w:t xml:space="preserve"> </w:t>
      </w:r>
      <w:proofErr w:type="spellStart"/>
      <w:r>
        <w:t>herfur</w:t>
      </w:r>
      <w:proofErr w:type="spellEnd"/>
      <w:r>
        <w:t xml:space="preserve"> </w:t>
      </w:r>
      <w:proofErr w:type="spellStart"/>
      <w:r>
        <w:t>dretten</w:t>
      </w:r>
      <w:proofErr w:type="spellEnd"/>
      <w:r>
        <w:t xml:space="preserve"> / und sagen. Es ist </w:t>
      </w:r>
      <w:proofErr w:type="spellStart"/>
      <w:r>
        <w:t>nit</w:t>
      </w:r>
      <w:proofErr w:type="spellEnd"/>
      <w:r>
        <w:t xml:space="preserve"> also mit dem todt und </w:t>
      </w:r>
      <w:proofErr w:type="spellStart"/>
      <w:r>
        <w:t>opffer</w:t>
      </w:r>
      <w:proofErr w:type="spellEnd"/>
      <w:r>
        <w:t xml:space="preserve"> Christi / als </w:t>
      </w:r>
      <w:proofErr w:type="spellStart"/>
      <w:r>
        <w:t>yhn</w:t>
      </w:r>
      <w:proofErr w:type="spellEnd"/>
      <w:r>
        <w:t xml:space="preserve"> </w:t>
      </w:r>
      <w:proofErr w:type="spellStart"/>
      <w:r>
        <w:t>Got</w:t>
      </w:r>
      <w:proofErr w:type="spellEnd"/>
      <w:r>
        <w:t xml:space="preserve"> vorheischen hat / und thun / wie die </w:t>
      </w:r>
      <w:proofErr w:type="spellStart"/>
      <w:r>
        <w:t>newn</w:t>
      </w:r>
      <w:proofErr w:type="spellEnd"/>
      <w:r>
        <w:t xml:space="preserve"> </w:t>
      </w:r>
      <w:proofErr w:type="spellStart"/>
      <w:r>
        <w:t>hauptleut</w:t>
      </w:r>
      <w:proofErr w:type="spellEnd"/>
      <w:r>
        <w:t xml:space="preserve"> </w:t>
      </w:r>
      <w:proofErr w:type="spellStart"/>
      <w:r>
        <w:t>teten</w:t>
      </w:r>
      <w:proofErr w:type="spellEnd"/>
      <w:r>
        <w:t xml:space="preserve"> / so von Mose / mit andern dreien / geschickt waren / ins vorheischen und gelobt </w:t>
      </w:r>
      <w:proofErr w:type="spellStart"/>
      <w:r>
        <w:t>landt</w:t>
      </w:r>
      <w:proofErr w:type="spellEnd"/>
      <w:r>
        <w:t xml:space="preserve"> / dasselbe zu </w:t>
      </w:r>
      <w:proofErr w:type="spellStart"/>
      <w:r>
        <w:t>besichten</w:t>
      </w:r>
      <w:proofErr w:type="spellEnd"/>
      <w:r>
        <w:t xml:space="preserve"> / </w:t>
      </w:r>
      <w:proofErr w:type="spellStart"/>
      <w:r>
        <w:t>ap</w:t>
      </w:r>
      <w:proofErr w:type="spellEnd"/>
      <w:r>
        <w:t xml:space="preserve"> es </w:t>
      </w:r>
      <w:proofErr w:type="spellStart"/>
      <w:r>
        <w:t>were</w:t>
      </w:r>
      <w:proofErr w:type="spellEnd"/>
      <w:r>
        <w:t xml:space="preserve"> / wie es </w:t>
      </w:r>
      <w:proofErr w:type="spellStart"/>
      <w:r>
        <w:t>Got</w:t>
      </w:r>
      <w:proofErr w:type="spellEnd"/>
      <w:r>
        <w:t xml:space="preserve"> </w:t>
      </w:r>
      <w:proofErr w:type="spellStart"/>
      <w:r>
        <w:t>preyst</w:t>
      </w:r>
      <w:proofErr w:type="spellEnd"/>
      <w:r>
        <w:t xml:space="preserve"> und </w:t>
      </w:r>
      <w:proofErr w:type="spellStart"/>
      <w:r>
        <w:t>vorhiesch</w:t>
      </w:r>
      <w:proofErr w:type="spellEnd"/>
      <w:r>
        <w:t xml:space="preserve">. Denn / wie </w:t>
      </w:r>
      <w:proofErr w:type="spellStart"/>
      <w:r>
        <w:t>wol</w:t>
      </w:r>
      <w:proofErr w:type="spellEnd"/>
      <w:r>
        <w:t xml:space="preserve"> sie </w:t>
      </w:r>
      <w:proofErr w:type="spellStart"/>
      <w:r>
        <w:t>offentlich</w:t>
      </w:r>
      <w:proofErr w:type="spellEnd"/>
      <w:r>
        <w:t xml:space="preserve"> sahen / </w:t>
      </w:r>
      <w:proofErr w:type="spellStart"/>
      <w:r>
        <w:t>dasss</w:t>
      </w:r>
      <w:proofErr w:type="spellEnd"/>
      <w:r>
        <w:t xml:space="preserve"> gelobt </w:t>
      </w:r>
      <w:proofErr w:type="spellStart"/>
      <w:r>
        <w:t>land</w:t>
      </w:r>
      <w:proofErr w:type="spellEnd"/>
      <w:r>
        <w:t xml:space="preserve"> so gut / </w:t>
      </w:r>
      <w:proofErr w:type="spellStart"/>
      <w:r>
        <w:t>unnd</w:t>
      </w:r>
      <w:proofErr w:type="spellEnd"/>
      <w:r>
        <w:t xml:space="preserve"> </w:t>
      </w:r>
      <w:proofErr w:type="spellStart"/>
      <w:r>
        <w:t>fruchtpar</w:t>
      </w:r>
      <w:proofErr w:type="spellEnd"/>
      <w:r>
        <w:t xml:space="preserve"> war / </w:t>
      </w:r>
      <w:proofErr w:type="spellStart"/>
      <w:r>
        <w:t>dannest</w:t>
      </w:r>
      <w:proofErr w:type="spellEnd"/>
      <w:r>
        <w:t xml:space="preserve"> widersprachen sie / wissentlich / dem </w:t>
      </w:r>
      <w:proofErr w:type="spellStart"/>
      <w:r>
        <w:t>mund</w:t>
      </w:r>
      <w:proofErr w:type="spellEnd"/>
      <w:r>
        <w:t xml:space="preserve"> Gottis / und schnitten </w:t>
      </w:r>
      <w:proofErr w:type="spellStart"/>
      <w:r>
        <w:t>Got</w:t>
      </w:r>
      <w:proofErr w:type="spellEnd"/>
      <w:r>
        <w:t xml:space="preserve"> sein ehre ab / und strafften </w:t>
      </w:r>
      <w:proofErr w:type="spellStart"/>
      <w:r>
        <w:t>yhn</w:t>
      </w:r>
      <w:proofErr w:type="spellEnd"/>
      <w:r>
        <w:t xml:space="preserve"> / einer </w:t>
      </w:r>
      <w:proofErr w:type="spellStart"/>
      <w:r>
        <w:t>luegen</w:t>
      </w:r>
      <w:proofErr w:type="spellEnd"/>
      <w:r>
        <w:t xml:space="preserve">. </w:t>
      </w:r>
    </w:p>
    <w:p w14:paraId="3F5F13E0" w14:textId="77777777" w:rsidR="00593B51" w:rsidRDefault="00593B51" w:rsidP="00593B51">
      <w:pPr>
        <w:pStyle w:val="StandardWeb"/>
      </w:pPr>
      <w:r>
        <w:t xml:space="preserve">Also thun die </w:t>
      </w:r>
      <w:proofErr w:type="spellStart"/>
      <w:r>
        <w:t>pfaffen</w:t>
      </w:r>
      <w:proofErr w:type="spellEnd"/>
      <w:r>
        <w:t xml:space="preserve"> / </w:t>
      </w:r>
      <w:proofErr w:type="spellStart"/>
      <w:r>
        <w:t>etlich</w:t>
      </w:r>
      <w:proofErr w:type="spellEnd"/>
      <w:r>
        <w:t xml:space="preserve"> </w:t>
      </w:r>
      <w:proofErr w:type="spellStart"/>
      <w:r>
        <w:t>auß</w:t>
      </w:r>
      <w:proofErr w:type="spellEnd"/>
      <w:r>
        <w:t xml:space="preserve"> </w:t>
      </w:r>
      <w:proofErr w:type="spellStart"/>
      <w:r>
        <w:t>geytz</w:t>
      </w:r>
      <w:proofErr w:type="spellEnd"/>
      <w:r>
        <w:t xml:space="preserve">. </w:t>
      </w:r>
      <w:proofErr w:type="spellStart"/>
      <w:r>
        <w:t>Etlich</w:t>
      </w:r>
      <w:proofErr w:type="spellEnd"/>
      <w:r>
        <w:t xml:space="preserve"> </w:t>
      </w:r>
      <w:proofErr w:type="spellStart"/>
      <w:r>
        <w:t>auß</w:t>
      </w:r>
      <w:proofErr w:type="spellEnd"/>
      <w:r>
        <w:t xml:space="preserve"> </w:t>
      </w:r>
      <w:proofErr w:type="spellStart"/>
      <w:r>
        <w:t>hochfart</w:t>
      </w:r>
      <w:proofErr w:type="spellEnd"/>
      <w:r>
        <w:t xml:space="preserve"> </w:t>
      </w:r>
      <w:proofErr w:type="spellStart"/>
      <w:r>
        <w:t>unn</w:t>
      </w:r>
      <w:proofErr w:type="spellEnd"/>
      <w:r>
        <w:t xml:space="preserve"> </w:t>
      </w:r>
      <w:proofErr w:type="spellStart"/>
      <w:r>
        <w:t>mutwill</w:t>
      </w:r>
      <w:proofErr w:type="spellEnd"/>
      <w:r>
        <w:t xml:space="preserve"> die sagen / das Christus </w:t>
      </w:r>
      <w:proofErr w:type="spellStart"/>
      <w:r>
        <w:t>opffer</w:t>
      </w:r>
      <w:proofErr w:type="spellEnd"/>
      <w:r>
        <w:t xml:space="preserve"> </w:t>
      </w:r>
      <w:proofErr w:type="spellStart"/>
      <w:r>
        <w:t>teglich</w:t>
      </w:r>
      <w:proofErr w:type="spellEnd"/>
      <w:r>
        <w:t xml:space="preserve"> / </w:t>
      </w:r>
      <w:proofErr w:type="spellStart"/>
      <w:r>
        <w:t>uffs</w:t>
      </w:r>
      <w:proofErr w:type="spellEnd"/>
      <w:r>
        <w:t xml:space="preserve"> </w:t>
      </w:r>
      <w:proofErr w:type="spellStart"/>
      <w:r>
        <w:t>new</w:t>
      </w:r>
      <w:proofErr w:type="spellEnd"/>
      <w:r>
        <w:t xml:space="preserve"> / </w:t>
      </w:r>
      <w:proofErr w:type="spellStart"/>
      <w:r>
        <w:t>fuer</w:t>
      </w:r>
      <w:proofErr w:type="spellEnd"/>
      <w:r>
        <w:t xml:space="preserve"> </w:t>
      </w:r>
      <w:proofErr w:type="spellStart"/>
      <w:r>
        <w:t>newe</w:t>
      </w:r>
      <w:proofErr w:type="spellEnd"/>
      <w:r>
        <w:t xml:space="preserve"> </w:t>
      </w:r>
      <w:proofErr w:type="spellStart"/>
      <w:r>
        <w:t>tegliche</w:t>
      </w:r>
      <w:proofErr w:type="spellEnd"/>
      <w:r>
        <w:t xml:space="preserve"> </w:t>
      </w:r>
      <w:proofErr w:type="spellStart"/>
      <w:r>
        <w:t>sunde</w:t>
      </w:r>
      <w:proofErr w:type="spellEnd"/>
      <w:r>
        <w:t xml:space="preserve"> / </w:t>
      </w:r>
      <w:proofErr w:type="spellStart"/>
      <w:r>
        <w:t>mueg</w:t>
      </w:r>
      <w:proofErr w:type="spellEnd"/>
      <w:r>
        <w:t xml:space="preserve"> </w:t>
      </w:r>
      <w:proofErr w:type="spellStart"/>
      <w:r>
        <w:t>geopffert</w:t>
      </w:r>
      <w:proofErr w:type="spellEnd"/>
      <w:r>
        <w:t xml:space="preserve"> werden. Denn sie widersprechen der </w:t>
      </w:r>
      <w:proofErr w:type="spellStart"/>
      <w:r>
        <w:t>vorheyschung</w:t>
      </w:r>
      <w:proofErr w:type="spellEnd"/>
      <w:r>
        <w:t xml:space="preserve"> </w:t>
      </w:r>
      <w:proofErr w:type="spellStart"/>
      <w:r>
        <w:t>gottis</w:t>
      </w:r>
      <w:proofErr w:type="spellEnd"/>
      <w:r>
        <w:t xml:space="preserve"> / </w:t>
      </w:r>
      <w:proofErr w:type="spellStart"/>
      <w:r>
        <w:t>unnd</w:t>
      </w:r>
      <w:proofErr w:type="spellEnd"/>
      <w:r>
        <w:t xml:space="preserve"> machen das </w:t>
      </w:r>
      <w:proofErr w:type="spellStart"/>
      <w:r>
        <w:t>opffer</w:t>
      </w:r>
      <w:proofErr w:type="spellEnd"/>
      <w:r>
        <w:t xml:space="preserve"> Christi / das Christus selber ist / geringer / </w:t>
      </w:r>
      <w:proofErr w:type="spellStart"/>
      <w:r>
        <w:t>denns</w:t>
      </w:r>
      <w:proofErr w:type="spellEnd"/>
      <w:r>
        <w:t xml:space="preserve"> Gott der </w:t>
      </w:r>
      <w:proofErr w:type="spellStart"/>
      <w:r>
        <w:t>vatter</w:t>
      </w:r>
      <w:proofErr w:type="spellEnd"/>
      <w:r>
        <w:t xml:space="preserve"> </w:t>
      </w:r>
      <w:proofErr w:type="spellStart"/>
      <w:r>
        <w:t>vorheyschenn</w:t>
      </w:r>
      <w:proofErr w:type="spellEnd"/>
      <w:r>
        <w:t xml:space="preserve"> </w:t>
      </w:r>
      <w:proofErr w:type="spellStart"/>
      <w:r>
        <w:t>unnd</w:t>
      </w:r>
      <w:proofErr w:type="spellEnd"/>
      <w:r>
        <w:t xml:space="preserve"> </w:t>
      </w:r>
      <w:proofErr w:type="spellStart"/>
      <w:r>
        <w:t>vorkuendigt</w:t>
      </w:r>
      <w:proofErr w:type="spellEnd"/>
      <w:r>
        <w:t xml:space="preserve"> hat. </w:t>
      </w:r>
      <w:proofErr w:type="spellStart"/>
      <w:r>
        <w:t>Got</w:t>
      </w:r>
      <w:proofErr w:type="spellEnd"/>
      <w:r>
        <w:t xml:space="preserve"> spricht / das </w:t>
      </w:r>
      <w:proofErr w:type="spellStart"/>
      <w:r>
        <w:t>Chrisuts</w:t>
      </w:r>
      <w:proofErr w:type="spellEnd"/>
      <w:r>
        <w:t xml:space="preserve"> mit dem </w:t>
      </w:r>
      <w:proofErr w:type="spellStart"/>
      <w:r>
        <w:t>opffer</w:t>
      </w:r>
      <w:proofErr w:type="spellEnd"/>
      <w:r>
        <w:t xml:space="preserve"> / seins </w:t>
      </w:r>
      <w:proofErr w:type="spellStart"/>
      <w:r>
        <w:t>leibs</w:t>
      </w:r>
      <w:proofErr w:type="spellEnd"/>
      <w:r>
        <w:t xml:space="preserve"> </w:t>
      </w:r>
      <w:proofErr w:type="spellStart"/>
      <w:r>
        <w:t>unnd</w:t>
      </w:r>
      <w:proofErr w:type="spellEnd"/>
      <w:r>
        <w:t xml:space="preserve"> </w:t>
      </w:r>
      <w:proofErr w:type="spellStart"/>
      <w:r>
        <w:t>bluts</w:t>
      </w:r>
      <w:proofErr w:type="spellEnd"/>
      <w:r>
        <w:t xml:space="preserve"> / aller </w:t>
      </w:r>
      <w:proofErr w:type="spellStart"/>
      <w:r>
        <w:t>welt</w:t>
      </w:r>
      <w:proofErr w:type="spellEnd"/>
      <w:r>
        <w:t xml:space="preserve"> </w:t>
      </w:r>
      <w:proofErr w:type="spellStart"/>
      <w:r>
        <w:t>sund</w:t>
      </w:r>
      <w:proofErr w:type="spellEnd"/>
      <w:r>
        <w:t xml:space="preserve"> / </w:t>
      </w:r>
      <w:proofErr w:type="spellStart"/>
      <w:r>
        <w:t>betzalen</w:t>
      </w:r>
      <w:proofErr w:type="spellEnd"/>
      <w:r>
        <w:t xml:space="preserve"> und </w:t>
      </w:r>
      <w:proofErr w:type="spellStart"/>
      <w:r>
        <w:t>außtilgen</w:t>
      </w:r>
      <w:proofErr w:type="spellEnd"/>
      <w:r>
        <w:t xml:space="preserve"> wurde / da wider aber sprechen die </w:t>
      </w:r>
      <w:proofErr w:type="spellStart"/>
      <w:r>
        <w:t>pfaffen</w:t>
      </w:r>
      <w:proofErr w:type="spellEnd"/>
      <w:r>
        <w:t xml:space="preserve"> wenn sie sagen. Man muß Christum alle tag / </w:t>
      </w:r>
      <w:proofErr w:type="spellStart"/>
      <w:r>
        <w:t>uffs</w:t>
      </w:r>
      <w:proofErr w:type="spellEnd"/>
      <w:r>
        <w:t xml:space="preserve"> </w:t>
      </w:r>
      <w:proofErr w:type="spellStart"/>
      <w:r>
        <w:t>new</w:t>
      </w:r>
      <w:proofErr w:type="spellEnd"/>
      <w:r>
        <w:t xml:space="preserve"> / </w:t>
      </w:r>
      <w:proofErr w:type="spellStart"/>
      <w:r>
        <w:t>fur</w:t>
      </w:r>
      <w:proofErr w:type="spellEnd"/>
      <w:r>
        <w:t xml:space="preserve"> </w:t>
      </w:r>
      <w:proofErr w:type="spellStart"/>
      <w:r>
        <w:t>newe</w:t>
      </w:r>
      <w:proofErr w:type="spellEnd"/>
      <w:r>
        <w:t xml:space="preserve"> </w:t>
      </w:r>
      <w:proofErr w:type="spellStart"/>
      <w:r>
        <w:t>sunde</w:t>
      </w:r>
      <w:proofErr w:type="spellEnd"/>
      <w:r>
        <w:t xml:space="preserve"> </w:t>
      </w:r>
      <w:proofErr w:type="spellStart"/>
      <w:r>
        <w:t>opffern</w:t>
      </w:r>
      <w:proofErr w:type="spellEnd"/>
      <w:r>
        <w:t xml:space="preserve">. Und es ist </w:t>
      </w:r>
      <w:proofErr w:type="spellStart"/>
      <w:r>
        <w:t>ungenug</w:t>
      </w:r>
      <w:proofErr w:type="spellEnd"/>
      <w:r>
        <w:t xml:space="preserve"> / das Christus ein mal </w:t>
      </w:r>
      <w:proofErr w:type="spellStart"/>
      <w:r>
        <w:t>geopffert</w:t>
      </w:r>
      <w:proofErr w:type="spellEnd"/>
      <w:r>
        <w:t xml:space="preserve"> ist. Das ein </w:t>
      </w:r>
      <w:proofErr w:type="spellStart"/>
      <w:r>
        <w:t>grewliche</w:t>
      </w:r>
      <w:proofErr w:type="spellEnd"/>
      <w:r>
        <w:t xml:space="preserve"> </w:t>
      </w:r>
      <w:proofErr w:type="spellStart"/>
      <w:r>
        <w:t>luegen</w:t>
      </w:r>
      <w:proofErr w:type="spellEnd"/>
      <w:r>
        <w:t xml:space="preserve"> ist / Dann es </w:t>
      </w:r>
      <w:proofErr w:type="spellStart"/>
      <w:r>
        <w:t>volgt</w:t>
      </w:r>
      <w:proofErr w:type="spellEnd"/>
      <w:r>
        <w:t xml:space="preserve"> / das Christus </w:t>
      </w:r>
      <w:proofErr w:type="spellStart"/>
      <w:r>
        <w:t>opffer</w:t>
      </w:r>
      <w:proofErr w:type="spellEnd"/>
      <w:r>
        <w:t xml:space="preserve"> ist </w:t>
      </w:r>
      <w:proofErr w:type="spellStart"/>
      <w:r>
        <w:t>ungenugsam</w:t>
      </w:r>
      <w:proofErr w:type="spellEnd"/>
      <w:r>
        <w:t xml:space="preserve"> gewest / vor alle </w:t>
      </w:r>
      <w:proofErr w:type="spellStart"/>
      <w:r>
        <w:t>sunde</w:t>
      </w:r>
      <w:proofErr w:type="spellEnd"/>
      <w:r>
        <w:t xml:space="preserve"> / und das sein todt / uns nicht so </w:t>
      </w:r>
      <w:proofErr w:type="spellStart"/>
      <w:r>
        <w:t>vil</w:t>
      </w:r>
      <w:proofErr w:type="spellEnd"/>
      <w:r>
        <w:t xml:space="preserve"> </w:t>
      </w:r>
      <w:proofErr w:type="spellStart"/>
      <w:r>
        <w:t>heyligkeit</w:t>
      </w:r>
      <w:proofErr w:type="spellEnd"/>
      <w:r>
        <w:t xml:space="preserve"> gebracht hat / als </w:t>
      </w:r>
      <w:proofErr w:type="spellStart"/>
      <w:r>
        <w:t>Got</w:t>
      </w:r>
      <w:proofErr w:type="spellEnd"/>
      <w:r>
        <w:t xml:space="preserve"> </w:t>
      </w:r>
      <w:proofErr w:type="spellStart"/>
      <w:r>
        <w:t>furgab</w:t>
      </w:r>
      <w:proofErr w:type="spellEnd"/>
      <w:r>
        <w:t xml:space="preserve">. Also widersprechen unsere </w:t>
      </w:r>
      <w:proofErr w:type="spellStart"/>
      <w:r>
        <w:t>pfaffen</w:t>
      </w:r>
      <w:proofErr w:type="spellEnd"/>
      <w:r>
        <w:t xml:space="preserve"> / Gott / denn sie sprechen / das sie Christus alle tag / </w:t>
      </w:r>
      <w:proofErr w:type="spellStart"/>
      <w:r>
        <w:t>opffern</w:t>
      </w:r>
      <w:proofErr w:type="spellEnd"/>
      <w:r>
        <w:t xml:space="preserve"> sollen </w:t>
      </w:r>
      <w:proofErr w:type="spellStart"/>
      <w:r>
        <w:t>fuer</w:t>
      </w:r>
      <w:proofErr w:type="spellEnd"/>
      <w:r>
        <w:t xml:space="preserve"> </w:t>
      </w:r>
      <w:proofErr w:type="spellStart"/>
      <w:r>
        <w:t>sunde</w:t>
      </w:r>
      <w:proofErr w:type="spellEnd"/>
      <w:r>
        <w:t xml:space="preserve"> / so aber </w:t>
      </w:r>
      <w:proofErr w:type="spellStart"/>
      <w:r>
        <w:t>lueg</w:t>
      </w:r>
      <w:proofErr w:type="spellEnd"/>
      <w:r>
        <w:t xml:space="preserve"> </w:t>
      </w:r>
      <w:proofErr w:type="spellStart"/>
      <w:r>
        <w:t>got</w:t>
      </w:r>
      <w:proofErr w:type="spellEnd"/>
      <w:r>
        <w:t xml:space="preserve"> der spricht. Christus ist mein </w:t>
      </w:r>
      <w:proofErr w:type="spellStart"/>
      <w:r>
        <w:t>sone</w:t>
      </w:r>
      <w:proofErr w:type="spellEnd"/>
      <w:r>
        <w:t xml:space="preserve"> / hat aller </w:t>
      </w:r>
      <w:proofErr w:type="spellStart"/>
      <w:r>
        <w:t>welt</w:t>
      </w:r>
      <w:proofErr w:type="spellEnd"/>
      <w:r>
        <w:t xml:space="preserve"> </w:t>
      </w:r>
      <w:proofErr w:type="spellStart"/>
      <w:r>
        <w:t>sund</w:t>
      </w:r>
      <w:proofErr w:type="spellEnd"/>
      <w:r>
        <w:t xml:space="preserve"> </w:t>
      </w:r>
      <w:proofErr w:type="spellStart"/>
      <w:r>
        <w:t>betzalt</w:t>
      </w:r>
      <w:proofErr w:type="spellEnd"/>
      <w:r>
        <w:t xml:space="preserve"> / und ist mir </w:t>
      </w:r>
      <w:proofErr w:type="spellStart"/>
      <w:r>
        <w:t>darumb</w:t>
      </w:r>
      <w:proofErr w:type="spellEnd"/>
      <w:r>
        <w:t xml:space="preserve"> gehorsam gewest / </w:t>
      </w:r>
      <w:proofErr w:type="spellStart"/>
      <w:r>
        <w:t>biß</w:t>
      </w:r>
      <w:proofErr w:type="spellEnd"/>
      <w:r>
        <w:t xml:space="preserve"> in den todt. Das </w:t>
      </w:r>
      <w:proofErr w:type="spellStart"/>
      <w:r>
        <w:t>wurd</w:t>
      </w:r>
      <w:proofErr w:type="spellEnd"/>
      <w:r>
        <w:t xml:space="preserve"> aber mit nichte bestehn </w:t>
      </w:r>
      <w:proofErr w:type="spellStart"/>
      <w:r>
        <w:t>moegen</w:t>
      </w:r>
      <w:proofErr w:type="spellEnd"/>
      <w:r>
        <w:t xml:space="preserve"> / wenn Christus durch </w:t>
      </w:r>
      <w:proofErr w:type="spellStart"/>
      <w:r>
        <w:t>seynen</w:t>
      </w:r>
      <w:proofErr w:type="spellEnd"/>
      <w:r>
        <w:t xml:space="preserve"> einigen todt </w:t>
      </w:r>
      <w:proofErr w:type="spellStart"/>
      <w:r>
        <w:t>unnd</w:t>
      </w:r>
      <w:proofErr w:type="spellEnd"/>
      <w:r>
        <w:t xml:space="preserve"> </w:t>
      </w:r>
      <w:proofErr w:type="spellStart"/>
      <w:r>
        <w:t>eintzelig</w:t>
      </w:r>
      <w:proofErr w:type="spellEnd"/>
      <w:r>
        <w:t xml:space="preserve"> </w:t>
      </w:r>
      <w:proofErr w:type="spellStart"/>
      <w:r>
        <w:t>opffer</w:t>
      </w:r>
      <w:proofErr w:type="spellEnd"/>
      <w:r>
        <w:t xml:space="preserve"> / die </w:t>
      </w:r>
      <w:proofErr w:type="spellStart"/>
      <w:r>
        <w:t>new</w:t>
      </w:r>
      <w:proofErr w:type="spellEnd"/>
      <w:r>
        <w:t xml:space="preserve"> </w:t>
      </w:r>
      <w:proofErr w:type="spellStart"/>
      <w:r>
        <w:t>teglich</w:t>
      </w:r>
      <w:proofErr w:type="spellEnd"/>
      <w:r>
        <w:t xml:space="preserve"> </w:t>
      </w:r>
      <w:proofErr w:type="spellStart"/>
      <w:r>
        <w:t>sunde</w:t>
      </w:r>
      <w:proofErr w:type="spellEnd"/>
      <w:r>
        <w:t xml:space="preserve"> / nicht </w:t>
      </w:r>
      <w:proofErr w:type="spellStart"/>
      <w:r>
        <w:t>betzalt</w:t>
      </w:r>
      <w:proofErr w:type="spellEnd"/>
      <w:r>
        <w:t xml:space="preserve"> </w:t>
      </w:r>
      <w:proofErr w:type="spellStart"/>
      <w:r>
        <w:t>unnd</w:t>
      </w:r>
      <w:proofErr w:type="spellEnd"/>
      <w:r>
        <w:t xml:space="preserve"> </w:t>
      </w:r>
      <w:proofErr w:type="spellStart"/>
      <w:r>
        <w:t>außgetilget</w:t>
      </w:r>
      <w:proofErr w:type="spellEnd"/>
      <w:r>
        <w:t xml:space="preserve"> </w:t>
      </w:r>
      <w:proofErr w:type="spellStart"/>
      <w:r>
        <w:t>hett</w:t>
      </w:r>
      <w:proofErr w:type="spellEnd"/>
      <w:r>
        <w:t xml:space="preserve">. </w:t>
      </w:r>
    </w:p>
    <w:p w14:paraId="3D8A5643" w14:textId="77777777" w:rsidR="00593B51" w:rsidRDefault="00593B51" w:rsidP="00593B51">
      <w:pPr>
        <w:pStyle w:val="StandardWeb"/>
      </w:pPr>
      <w:r>
        <w:t xml:space="preserve">Nu / es ist </w:t>
      </w:r>
      <w:proofErr w:type="spellStart"/>
      <w:r>
        <w:t>ye</w:t>
      </w:r>
      <w:proofErr w:type="spellEnd"/>
      <w:r>
        <w:t xml:space="preserve"> </w:t>
      </w:r>
      <w:proofErr w:type="spellStart"/>
      <w:r>
        <w:t>nit</w:t>
      </w:r>
      <w:proofErr w:type="spellEnd"/>
      <w:r>
        <w:t xml:space="preserve"> </w:t>
      </w:r>
      <w:proofErr w:type="spellStart"/>
      <w:r>
        <w:t>moeglich</w:t>
      </w:r>
      <w:proofErr w:type="spellEnd"/>
      <w:r>
        <w:t xml:space="preserve"> das </w:t>
      </w:r>
      <w:proofErr w:type="spellStart"/>
      <w:r>
        <w:t>Got</w:t>
      </w:r>
      <w:proofErr w:type="spellEnd"/>
      <w:r>
        <w:t xml:space="preserve"> liege / </w:t>
      </w:r>
      <w:proofErr w:type="spellStart"/>
      <w:r>
        <w:t>drumb</w:t>
      </w:r>
      <w:proofErr w:type="spellEnd"/>
      <w:r>
        <w:t xml:space="preserve"> </w:t>
      </w:r>
      <w:proofErr w:type="spellStart"/>
      <w:r>
        <w:t>seind</w:t>
      </w:r>
      <w:proofErr w:type="spellEnd"/>
      <w:r>
        <w:t xml:space="preserve"> die </w:t>
      </w:r>
      <w:proofErr w:type="spellStart"/>
      <w:r>
        <w:t>pfaffen</w:t>
      </w:r>
      <w:proofErr w:type="spellEnd"/>
      <w:r>
        <w:t xml:space="preserve"> </w:t>
      </w:r>
      <w:proofErr w:type="spellStart"/>
      <w:r>
        <w:t>ertzluegner</w:t>
      </w:r>
      <w:proofErr w:type="spellEnd"/>
      <w:r>
        <w:t xml:space="preserve"> / die sagen / das Christus ein </w:t>
      </w:r>
      <w:proofErr w:type="spellStart"/>
      <w:r>
        <w:t>opffer</w:t>
      </w:r>
      <w:proofErr w:type="spellEnd"/>
      <w:r>
        <w:t xml:space="preserve"> sey / in </w:t>
      </w:r>
      <w:proofErr w:type="spellStart"/>
      <w:r>
        <w:t>yren</w:t>
      </w:r>
      <w:proofErr w:type="spellEnd"/>
      <w:r>
        <w:t xml:space="preserve"> </w:t>
      </w:r>
      <w:proofErr w:type="spellStart"/>
      <w:r>
        <w:t>teglichen</w:t>
      </w:r>
      <w:proofErr w:type="spellEnd"/>
      <w:r>
        <w:t xml:space="preserve"> messen. Denn sie straffen Gottis </w:t>
      </w:r>
      <w:proofErr w:type="spellStart"/>
      <w:r>
        <w:t>warheyt</w:t>
      </w:r>
      <w:proofErr w:type="spellEnd"/>
      <w:r>
        <w:t xml:space="preserve"> einer </w:t>
      </w:r>
      <w:proofErr w:type="spellStart"/>
      <w:r>
        <w:t>luegen</w:t>
      </w:r>
      <w:proofErr w:type="spellEnd"/>
      <w:r>
        <w:t xml:space="preserve"> / und </w:t>
      </w:r>
      <w:proofErr w:type="spellStart"/>
      <w:r>
        <w:t>lestern</w:t>
      </w:r>
      <w:proofErr w:type="spellEnd"/>
      <w:r>
        <w:t xml:space="preserve"> Gott / </w:t>
      </w:r>
      <w:proofErr w:type="spellStart"/>
      <w:r>
        <w:t>unnd</w:t>
      </w:r>
      <w:proofErr w:type="spellEnd"/>
      <w:r>
        <w:t xml:space="preserve"> strecken </w:t>
      </w:r>
      <w:proofErr w:type="spellStart"/>
      <w:r>
        <w:t>yr</w:t>
      </w:r>
      <w:proofErr w:type="spellEnd"/>
      <w:r>
        <w:t xml:space="preserve"> </w:t>
      </w:r>
      <w:proofErr w:type="spellStart"/>
      <w:r>
        <w:t>zungen</w:t>
      </w:r>
      <w:proofErr w:type="spellEnd"/>
      <w:r>
        <w:t xml:space="preserve"> </w:t>
      </w:r>
      <w:proofErr w:type="spellStart"/>
      <w:r>
        <w:t>auß</w:t>
      </w:r>
      <w:proofErr w:type="spellEnd"/>
      <w:r>
        <w:t xml:space="preserve"> / wider Gottis </w:t>
      </w:r>
      <w:proofErr w:type="spellStart"/>
      <w:r>
        <w:t>wort</w:t>
      </w:r>
      <w:proofErr w:type="spellEnd"/>
      <w:r>
        <w:t xml:space="preserve"> / und thun als die </w:t>
      </w:r>
      <w:proofErr w:type="spellStart"/>
      <w:r>
        <w:t>newn</w:t>
      </w:r>
      <w:proofErr w:type="spellEnd"/>
      <w:r>
        <w:t xml:space="preserve"> </w:t>
      </w:r>
      <w:proofErr w:type="spellStart"/>
      <w:r>
        <w:t>puben</w:t>
      </w:r>
      <w:proofErr w:type="spellEnd"/>
      <w:r>
        <w:t xml:space="preserve"> </w:t>
      </w:r>
      <w:proofErr w:type="spellStart"/>
      <w:r>
        <w:t>theten</w:t>
      </w:r>
      <w:proofErr w:type="spellEnd"/>
      <w:r>
        <w:t xml:space="preserve"> / </w:t>
      </w:r>
      <w:proofErr w:type="spellStart"/>
      <w:r>
        <w:t>vonn</w:t>
      </w:r>
      <w:proofErr w:type="spellEnd"/>
      <w:r>
        <w:t xml:space="preserve"> welchen gesagt. Das ist ein </w:t>
      </w:r>
      <w:proofErr w:type="spellStart"/>
      <w:r>
        <w:t>ursach</w:t>
      </w:r>
      <w:proofErr w:type="spellEnd"/>
      <w:r>
        <w:t xml:space="preserve"> das Christus in der Messe kein </w:t>
      </w:r>
      <w:proofErr w:type="spellStart"/>
      <w:r>
        <w:t>opffer</w:t>
      </w:r>
      <w:proofErr w:type="spellEnd"/>
      <w:r>
        <w:t xml:space="preserve"> ist. </w:t>
      </w:r>
    </w:p>
    <w:p w14:paraId="7F1C12AA" w14:textId="77777777" w:rsidR="00593B51" w:rsidRDefault="00593B51" w:rsidP="00593B51">
      <w:pPr>
        <w:pStyle w:val="StandardWeb"/>
      </w:pPr>
      <w:r>
        <w:t xml:space="preserve">Wenn aber ein </w:t>
      </w:r>
      <w:proofErr w:type="spellStart"/>
      <w:r>
        <w:t>behelff</w:t>
      </w:r>
      <w:proofErr w:type="spellEnd"/>
      <w:r>
        <w:t xml:space="preserve"> </w:t>
      </w:r>
      <w:proofErr w:type="spellStart"/>
      <w:r>
        <w:t>redner</w:t>
      </w:r>
      <w:proofErr w:type="spellEnd"/>
      <w:r>
        <w:t xml:space="preserve"> sagen </w:t>
      </w:r>
      <w:proofErr w:type="spellStart"/>
      <w:r>
        <w:t>woelt</w:t>
      </w:r>
      <w:proofErr w:type="spellEnd"/>
      <w:r>
        <w:t xml:space="preserve">. Christus ist kein </w:t>
      </w:r>
      <w:proofErr w:type="spellStart"/>
      <w:r>
        <w:t>opffer</w:t>
      </w:r>
      <w:proofErr w:type="spellEnd"/>
      <w:r>
        <w:t xml:space="preserve"> / sondern das </w:t>
      </w:r>
      <w:proofErr w:type="spellStart"/>
      <w:r>
        <w:t>brot</w:t>
      </w:r>
      <w:proofErr w:type="spellEnd"/>
      <w:r>
        <w:t xml:space="preserve"> </w:t>
      </w:r>
      <w:proofErr w:type="spellStart"/>
      <w:r>
        <w:t>unn</w:t>
      </w:r>
      <w:proofErr w:type="spellEnd"/>
      <w:r>
        <w:t xml:space="preserve"> der wein Christi / ist ein </w:t>
      </w:r>
      <w:proofErr w:type="spellStart"/>
      <w:r>
        <w:t>opffer</w:t>
      </w:r>
      <w:proofErr w:type="spellEnd"/>
      <w:r>
        <w:t xml:space="preserve">. Das wer ein subtile schutzrede / als </w:t>
      </w:r>
      <w:proofErr w:type="spellStart"/>
      <w:r>
        <w:t>hette</w:t>
      </w:r>
      <w:proofErr w:type="spellEnd"/>
      <w:r>
        <w:t xml:space="preserve"> sie ein Esel in </w:t>
      </w:r>
      <w:proofErr w:type="spellStart"/>
      <w:r>
        <w:t>eyne</w:t>
      </w:r>
      <w:proofErr w:type="spellEnd"/>
      <w:r>
        <w:t xml:space="preserve"> </w:t>
      </w:r>
      <w:proofErr w:type="spellStart"/>
      <w:r>
        <w:t>sachpfeyffen</w:t>
      </w:r>
      <w:proofErr w:type="spellEnd"/>
      <w:r>
        <w:t xml:space="preserve"> gesungen. </w:t>
      </w:r>
      <w:proofErr w:type="spellStart"/>
      <w:r>
        <w:t>Ursach</w:t>
      </w:r>
      <w:proofErr w:type="spellEnd"/>
      <w:r>
        <w:t xml:space="preserve"> / das </w:t>
      </w:r>
      <w:proofErr w:type="spellStart"/>
      <w:r>
        <w:t>hies</w:t>
      </w:r>
      <w:proofErr w:type="spellEnd"/>
      <w:r>
        <w:t xml:space="preserve"> Christum </w:t>
      </w:r>
      <w:proofErr w:type="spellStart"/>
      <w:r>
        <w:t>zerspelten</w:t>
      </w:r>
      <w:proofErr w:type="spellEnd"/>
      <w:r>
        <w:t xml:space="preserve"> / und gar zu nichts machen / und alle </w:t>
      </w:r>
      <w:proofErr w:type="spellStart"/>
      <w:r>
        <w:t>figuerliche</w:t>
      </w:r>
      <w:proofErr w:type="spellEnd"/>
      <w:r>
        <w:t xml:space="preserve"> </w:t>
      </w:r>
      <w:proofErr w:type="spellStart"/>
      <w:r>
        <w:t>opffer</w:t>
      </w:r>
      <w:proofErr w:type="spellEnd"/>
      <w:r>
        <w:t xml:space="preserve"> in einen klumpen </w:t>
      </w:r>
      <w:proofErr w:type="spellStart"/>
      <w:r>
        <w:t>stossen</w:t>
      </w:r>
      <w:proofErr w:type="spellEnd"/>
      <w:r>
        <w:t xml:space="preserve">. </w:t>
      </w:r>
      <w:proofErr w:type="spellStart"/>
      <w:r>
        <w:t>Seintemal</w:t>
      </w:r>
      <w:proofErr w:type="spellEnd"/>
      <w:r>
        <w:t xml:space="preserve"> es </w:t>
      </w:r>
      <w:proofErr w:type="spellStart"/>
      <w:r>
        <w:t>offentlich</w:t>
      </w:r>
      <w:proofErr w:type="spellEnd"/>
      <w:r>
        <w:t xml:space="preserve"> ist / das Christus gelebt hat / und ist </w:t>
      </w:r>
      <w:proofErr w:type="spellStart"/>
      <w:r>
        <w:t>nit</w:t>
      </w:r>
      <w:proofErr w:type="spellEnd"/>
      <w:r>
        <w:t xml:space="preserve"> </w:t>
      </w:r>
      <w:proofErr w:type="spellStart"/>
      <w:r>
        <w:t>one</w:t>
      </w:r>
      <w:proofErr w:type="spellEnd"/>
      <w:r>
        <w:t xml:space="preserve"> leben </w:t>
      </w:r>
      <w:proofErr w:type="spellStart"/>
      <w:r>
        <w:t>komen</w:t>
      </w:r>
      <w:proofErr w:type="spellEnd"/>
      <w:r>
        <w:t xml:space="preserve"> / als </w:t>
      </w:r>
      <w:proofErr w:type="spellStart"/>
      <w:r>
        <w:t>brod</w:t>
      </w:r>
      <w:proofErr w:type="spellEnd"/>
      <w:r>
        <w:t xml:space="preserve">. Und lebet noch / </w:t>
      </w:r>
      <w:proofErr w:type="spellStart"/>
      <w:r>
        <w:t>unn</w:t>
      </w:r>
      <w:proofErr w:type="spellEnd"/>
      <w:r>
        <w:t xml:space="preserve"> mehr dann alle </w:t>
      </w:r>
      <w:proofErr w:type="spellStart"/>
      <w:r>
        <w:t>creaturen</w:t>
      </w:r>
      <w:proofErr w:type="spellEnd"/>
      <w:r>
        <w:t xml:space="preserve"> / in </w:t>
      </w:r>
      <w:proofErr w:type="spellStart"/>
      <w:r>
        <w:t>hymel</w:t>
      </w:r>
      <w:proofErr w:type="spellEnd"/>
      <w:r>
        <w:t xml:space="preserve"> und erden. </w:t>
      </w:r>
      <w:proofErr w:type="spellStart"/>
      <w:r>
        <w:t>Dieweyl</w:t>
      </w:r>
      <w:proofErr w:type="spellEnd"/>
      <w:r>
        <w:t xml:space="preserve"> Christus auch durch sein </w:t>
      </w:r>
      <w:proofErr w:type="spellStart"/>
      <w:r>
        <w:t>blut</w:t>
      </w:r>
      <w:proofErr w:type="spellEnd"/>
      <w:r>
        <w:t xml:space="preserve"> / die </w:t>
      </w:r>
      <w:proofErr w:type="spellStart"/>
      <w:r>
        <w:t>geystlichen</w:t>
      </w:r>
      <w:proofErr w:type="spellEnd"/>
      <w:r>
        <w:t xml:space="preserve"> und </w:t>
      </w:r>
      <w:proofErr w:type="spellStart"/>
      <w:r>
        <w:t>hymelischen</w:t>
      </w:r>
      <w:proofErr w:type="spellEnd"/>
      <w:r>
        <w:t xml:space="preserve"> </w:t>
      </w:r>
      <w:proofErr w:type="spellStart"/>
      <w:r>
        <w:t>gefess</w:t>
      </w:r>
      <w:proofErr w:type="spellEnd"/>
      <w:r>
        <w:t xml:space="preserve"> / gewaschen </w:t>
      </w:r>
      <w:proofErr w:type="spellStart"/>
      <w:r>
        <w:t>unn</w:t>
      </w:r>
      <w:proofErr w:type="spellEnd"/>
      <w:r>
        <w:t xml:space="preserve"> </w:t>
      </w:r>
      <w:proofErr w:type="spellStart"/>
      <w:r>
        <w:t>gereinget</w:t>
      </w:r>
      <w:proofErr w:type="spellEnd"/>
      <w:r>
        <w:t xml:space="preserve"> hat. </w:t>
      </w:r>
      <w:proofErr w:type="spellStart"/>
      <w:r>
        <w:t>Unnd</w:t>
      </w:r>
      <w:proofErr w:type="spellEnd"/>
      <w:r>
        <w:t xml:space="preserve"> alles in solcher </w:t>
      </w:r>
      <w:proofErr w:type="spellStart"/>
      <w:r>
        <w:t>herlickeit</w:t>
      </w:r>
      <w:proofErr w:type="spellEnd"/>
      <w:r>
        <w:t xml:space="preserve"> </w:t>
      </w:r>
      <w:proofErr w:type="spellStart"/>
      <w:r>
        <w:t>unn</w:t>
      </w:r>
      <w:proofErr w:type="spellEnd"/>
      <w:r>
        <w:t xml:space="preserve"> wesen / das </w:t>
      </w:r>
      <w:proofErr w:type="spellStart"/>
      <w:r>
        <w:t>yhm</w:t>
      </w:r>
      <w:proofErr w:type="spellEnd"/>
      <w:r>
        <w:t xml:space="preserve"> kein </w:t>
      </w:r>
      <w:proofErr w:type="spellStart"/>
      <w:r>
        <w:t>engel</w:t>
      </w:r>
      <w:proofErr w:type="spellEnd"/>
      <w:r>
        <w:t xml:space="preserve"> nachtun </w:t>
      </w:r>
      <w:proofErr w:type="spellStart"/>
      <w:r>
        <w:t>vermoecht</w:t>
      </w:r>
      <w:proofErr w:type="spellEnd"/>
      <w:r>
        <w:t xml:space="preserve">. </w:t>
      </w:r>
    </w:p>
    <w:p w14:paraId="73050B27" w14:textId="77777777" w:rsidR="00593B51" w:rsidRDefault="00593B51" w:rsidP="00593B51">
      <w:pPr>
        <w:pStyle w:val="StandardWeb"/>
      </w:pPr>
      <w:r>
        <w:t xml:space="preserve">Das aber / </w:t>
      </w:r>
      <w:proofErr w:type="spellStart"/>
      <w:r>
        <w:t>woellen</w:t>
      </w:r>
      <w:proofErr w:type="spellEnd"/>
      <w:r>
        <w:t xml:space="preserve"> die </w:t>
      </w:r>
      <w:proofErr w:type="spellStart"/>
      <w:r>
        <w:t>pfaffen</w:t>
      </w:r>
      <w:proofErr w:type="spellEnd"/>
      <w:r>
        <w:t xml:space="preserve"> / einer todten </w:t>
      </w:r>
      <w:proofErr w:type="spellStart"/>
      <w:r>
        <w:t>creatur</w:t>
      </w:r>
      <w:proofErr w:type="spellEnd"/>
      <w:r>
        <w:t xml:space="preserve"> / </w:t>
      </w:r>
      <w:proofErr w:type="spellStart"/>
      <w:r>
        <w:t>nemblich</w:t>
      </w:r>
      <w:proofErr w:type="spellEnd"/>
      <w:r>
        <w:t xml:space="preserve"> dem </w:t>
      </w:r>
      <w:proofErr w:type="spellStart"/>
      <w:r>
        <w:t>brodt</w:t>
      </w:r>
      <w:proofErr w:type="spellEnd"/>
      <w:r>
        <w:t xml:space="preserve"> das der Becker gebacken hat / oder dem wein / der durch die kalter ist </w:t>
      </w:r>
      <w:proofErr w:type="spellStart"/>
      <w:r>
        <w:t>auß</w:t>
      </w:r>
      <w:proofErr w:type="spellEnd"/>
      <w:r>
        <w:t xml:space="preserve"> </w:t>
      </w:r>
      <w:proofErr w:type="spellStart"/>
      <w:r>
        <w:t>getruckt</w:t>
      </w:r>
      <w:proofErr w:type="spellEnd"/>
      <w:r>
        <w:t xml:space="preserve"> / </w:t>
      </w:r>
      <w:proofErr w:type="spellStart"/>
      <w:r>
        <w:t>zumeßsen</w:t>
      </w:r>
      <w:proofErr w:type="spellEnd"/>
      <w:r>
        <w:t xml:space="preserve">. Und die </w:t>
      </w:r>
      <w:proofErr w:type="spellStart"/>
      <w:r>
        <w:t>ueber</w:t>
      </w:r>
      <w:proofErr w:type="spellEnd"/>
      <w:r>
        <w:t xml:space="preserve"> </w:t>
      </w:r>
      <w:proofErr w:type="spellStart"/>
      <w:r>
        <w:t>engelische</w:t>
      </w:r>
      <w:proofErr w:type="spellEnd"/>
      <w:r>
        <w:t xml:space="preserve"> </w:t>
      </w:r>
      <w:proofErr w:type="spellStart"/>
      <w:r>
        <w:t>krafft</w:t>
      </w:r>
      <w:proofErr w:type="spellEnd"/>
      <w:r>
        <w:t xml:space="preserve"> </w:t>
      </w:r>
      <w:proofErr w:type="spellStart"/>
      <w:r>
        <w:t>unn</w:t>
      </w:r>
      <w:proofErr w:type="spellEnd"/>
      <w:r>
        <w:t xml:space="preserve"> </w:t>
      </w:r>
      <w:proofErr w:type="spellStart"/>
      <w:r>
        <w:t>herlickeit</w:t>
      </w:r>
      <w:proofErr w:type="spellEnd"/>
      <w:r>
        <w:t xml:space="preserve"> Christi / abtziehen und </w:t>
      </w:r>
      <w:proofErr w:type="spellStart"/>
      <w:r>
        <w:t>stelen</w:t>
      </w:r>
      <w:proofErr w:type="spellEnd"/>
      <w:r>
        <w:t xml:space="preserve"> / und Christum also </w:t>
      </w:r>
      <w:proofErr w:type="spellStart"/>
      <w:r>
        <w:t>wueste</w:t>
      </w:r>
      <w:proofErr w:type="spellEnd"/>
      <w:r>
        <w:t xml:space="preserve"> machen. </w:t>
      </w:r>
    </w:p>
    <w:p w14:paraId="2389B9B3" w14:textId="77777777" w:rsidR="00593B51" w:rsidRDefault="00593B51" w:rsidP="00593B51">
      <w:pPr>
        <w:pStyle w:val="StandardWeb"/>
      </w:pPr>
      <w:r>
        <w:t xml:space="preserve">Auch </w:t>
      </w:r>
      <w:proofErr w:type="spellStart"/>
      <w:r>
        <w:t>wuerden</w:t>
      </w:r>
      <w:proofErr w:type="spellEnd"/>
      <w:r>
        <w:t xml:space="preserve"> sie durch </w:t>
      </w:r>
      <w:proofErr w:type="spellStart"/>
      <w:r>
        <w:t>ir</w:t>
      </w:r>
      <w:proofErr w:type="spellEnd"/>
      <w:r>
        <w:t xml:space="preserve"> </w:t>
      </w:r>
      <w:proofErr w:type="spellStart"/>
      <w:r>
        <w:t>synnloßs</w:t>
      </w:r>
      <w:proofErr w:type="spellEnd"/>
      <w:r>
        <w:t xml:space="preserve"> </w:t>
      </w:r>
      <w:proofErr w:type="spellStart"/>
      <w:r>
        <w:t>opffer</w:t>
      </w:r>
      <w:proofErr w:type="spellEnd"/>
      <w:r>
        <w:t xml:space="preserve"> / des </w:t>
      </w:r>
      <w:proofErr w:type="spellStart"/>
      <w:r>
        <w:t>brods</w:t>
      </w:r>
      <w:proofErr w:type="spellEnd"/>
      <w:r>
        <w:t xml:space="preserve"> </w:t>
      </w:r>
      <w:proofErr w:type="spellStart"/>
      <w:r>
        <w:t>unn</w:t>
      </w:r>
      <w:proofErr w:type="spellEnd"/>
      <w:r>
        <w:t xml:space="preserve"> </w:t>
      </w:r>
      <w:proofErr w:type="spellStart"/>
      <w:r>
        <w:t>weins</w:t>
      </w:r>
      <w:proofErr w:type="spellEnd"/>
      <w:r>
        <w:t xml:space="preserve"> / dem </w:t>
      </w:r>
      <w:proofErr w:type="spellStart"/>
      <w:r>
        <w:t>synnreichen</w:t>
      </w:r>
      <w:proofErr w:type="spellEnd"/>
      <w:r>
        <w:t xml:space="preserve"> Christo / seine ehre / </w:t>
      </w:r>
      <w:proofErr w:type="spellStart"/>
      <w:r>
        <w:t>weyßheit</w:t>
      </w:r>
      <w:proofErr w:type="spellEnd"/>
      <w:r>
        <w:t xml:space="preserve"> / gehorsam / liebe / </w:t>
      </w:r>
      <w:proofErr w:type="spellStart"/>
      <w:r>
        <w:t>unnd</w:t>
      </w:r>
      <w:proofErr w:type="spellEnd"/>
      <w:r>
        <w:t xml:space="preserve"> guten willen / </w:t>
      </w:r>
      <w:proofErr w:type="spellStart"/>
      <w:r>
        <w:t>abhawen</w:t>
      </w:r>
      <w:proofErr w:type="spellEnd"/>
      <w:r>
        <w:t xml:space="preserve"> und </w:t>
      </w:r>
      <w:proofErr w:type="spellStart"/>
      <w:r>
        <w:t>vorwuesten</w:t>
      </w:r>
      <w:proofErr w:type="spellEnd"/>
      <w:r>
        <w:t xml:space="preserve">. Es </w:t>
      </w:r>
      <w:proofErr w:type="spellStart"/>
      <w:r>
        <w:t>kan</w:t>
      </w:r>
      <w:proofErr w:type="spellEnd"/>
      <w:r>
        <w:t xml:space="preserve"> weder </w:t>
      </w:r>
      <w:proofErr w:type="spellStart"/>
      <w:r>
        <w:t>brot</w:t>
      </w:r>
      <w:proofErr w:type="spellEnd"/>
      <w:r>
        <w:t xml:space="preserve"> noch wein die </w:t>
      </w:r>
      <w:proofErr w:type="spellStart"/>
      <w:r>
        <w:t>krafften</w:t>
      </w:r>
      <w:proofErr w:type="spellEnd"/>
      <w:r>
        <w:t xml:space="preserve"> oder gaben Christi / an sich </w:t>
      </w:r>
      <w:proofErr w:type="spellStart"/>
      <w:r>
        <w:t>nemen</w:t>
      </w:r>
      <w:proofErr w:type="spellEnd"/>
      <w:r>
        <w:t xml:space="preserve">. Wenn der </w:t>
      </w:r>
      <w:proofErr w:type="spellStart"/>
      <w:r>
        <w:t>pfaffen</w:t>
      </w:r>
      <w:proofErr w:type="spellEnd"/>
      <w:r>
        <w:t xml:space="preserve"> </w:t>
      </w:r>
      <w:proofErr w:type="spellStart"/>
      <w:r>
        <w:t>synn</w:t>
      </w:r>
      <w:proofErr w:type="spellEnd"/>
      <w:r>
        <w:t xml:space="preserve"> </w:t>
      </w:r>
      <w:proofErr w:type="spellStart"/>
      <w:r>
        <w:t>bestuend</w:t>
      </w:r>
      <w:proofErr w:type="spellEnd"/>
      <w:r>
        <w:t xml:space="preserve"> / </w:t>
      </w:r>
      <w:proofErr w:type="spellStart"/>
      <w:r>
        <w:t>wuerds</w:t>
      </w:r>
      <w:proofErr w:type="spellEnd"/>
      <w:r>
        <w:t xml:space="preserve"> klar </w:t>
      </w:r>
      <w:proofErr w:type="spellStart"/>
      <w:r>
        <w:t>volgen</w:t>
      </w:r>
      <w:proofErr w:type="spellEnd"/>
      <w:r>
        <w:t xml:space="preserve"> / das </w:t>
      </w:r>
      <w:proofErr w:type="spellStart"/>
      <w:r>
        <w:t>brot</w:t>
      </w:r>
      <w:proofErr w:type="spellEnd"/>
      <w:r>
        <w:t xml:space="preserve"> </w:t>
      </w:r>
      <w:proofErr w:type="spellStart"/>
      <w:r>
        <w:t>unnd</w:t>
      </w:r>
      <w:proofErr w:type="spellEnd"/>
      <w:r>
        <w:t xml:space="preserve"> wein / die pesten </w:t>
      </w:r>
      <w:proofErr w:type="spellStart"/>
      <w:r>
        <w:t>creaturen</w:t>
      </w:r>
      <w:proofErr w:type="spellEnd"/>
      <w:r>
        <w:t xml:space="preserve"> </w:t>
      </w:r>
      <w:proofErr w:type="spellStart"/>
      <w:r>
        <w:t>weren</w:t>
      </w:r>
      <w:proofErr w:type="spellEnd"/>
      <w:r>
        <w:t xml:space="preserve"> / </w:t>
      </w:r>
      <w:proofErr w:type="spellStart"/>
      <w:r>
        <w:t>pesser</w:t>
      </w:r>
      <w:proofErr w:type="spellEnd"/>
      <w:r>
        <w:t xml:space="preserve"> </w:t>
      </w:r>
      <w:proofErr w:type="spellStart"/>
      <w:r>
        <w:t>dan</w:t>
      </w:r>
      <w:proofErr w:type="spellEnd"/>
      <w:r>
        <w:t xml:space="preserve"> alle </w:t>
      </w:r>
      <w:proofErr w:type="spellStart"/>
      <w:r>
        <w:t>heyligen</w:t>
      </w:r>
      <w:proofErr w:type="spellEnd"/>
      <w:r>
        <w:t xml:space="preserve"> und </w:t>
      </w:r>
      <w:proofErr w:type="spellStart"/>
      <w:r>
        <w:t>engeln</w:t>
      </w:r>
      <w:proofErr w:type="spellEnd"/>
      <w:r>
        <w:t xml:space="preserve"> / </w:t>
      </w:r>
      <w:proofErr w:type="spellStart"/>
      <w:r>
        <w:t>ya</w:t>
      </w:r>
      <w:proofErr w:type="spellEnd"/>
      <w:r>
        <w:t xml:space="preserve"> denn der </w:t>
      </w:r>
      <w:proofErr w:type="spellStart"/>
      <w:r>
        <w:t>sone</w:t>
      </w:r>
      <w:proofErr w:type="spellEnd"/>
      <w:r>
        <w:t xml:space="preserve"> </w:t>
      </w:r>
      <w:proofErr w:type="spellStart"/>
      <w:r>
        <w:t>gottis</w:t>
      </w:r>
      <w:proofErr w:type="spellEnd"/>
      <w:r>
        <w:t xml:space="preserve"> Jesus Christus </w:t>
      </w:r>
      <w:proofErr w:type="spellStart"/>
      <w:r>
        <w:t>selberts</w:t>
      </w:r>
      <w:proofErr w:type="spellEnd"/>
      <w:r>
        <w:t xml:space="preserve">. Und sie </w:t>
      </w:r>
      <w:proofErr w:type="spellStart"/>
      <w:r>
        <w:t>muesten</w:t>
      </w:r>
      <w:proofErr w:type="spellEnd"/>
      <w:r>
        <w:t xml:space="preserve"> sagen / das die </w:t>
      </w:r>
      <w:proofErr w:type="spellStart"/>
      <w:r>
        <w:t>speyßopffer</w:t>
      </w:r>
      <w:proofErr w:type="spellEnd"/>
      <w:r>
        <w:t xml:space="preserve"> des alten </w:t>
      </w:r>
      <w:proofErr w:type="spellStart"/>
      <w:r>
        <w:t>gesetzs</w:t>
      </w:r>
      <w:proofErr w:type="spellEnd"/>
      <w:r>
        <w:t xml:space="preserve"> / </w:t>
      </w:r>
      <w:proofErr w:type="spellStart"/>
      <w:r>
        <w:t>volkoemlich</w:t>
      </w:r>
      <w:proofErr w:type="spellEnd"/>
      <w:r>
        <w:t xml:space="preserve"> gewest </w:t>
      </w:r>
      <w:proofErr w:type="spellStart"/>
      <w:r>
        <w:t>weren</w:t>
      </w:r>
      <w:proofErr w:type="spellEnd"/>
      <w:r>
        <w:t xml:space="preserve"> / als Christus </w:t>
      </w:r>
      <w:proofErr w:type="spellStart"/>
      <w:r>
        <w:t>opffer</w:t>
      </w:r>
      <w:proofErr w:type="spellEnd"/>
      <w:r>
        <w:t xml:space="preserve"> / das wider den </w:t>
      </w:r>
      <w:proofErr w:type="spellStart"/>
      <w:r>
        <w:t>strahm</w:t>
      </w:r>
      <w:proofErr w:type="spellEnd"/>
      <w:r>
        <w:t xml:space="preserve"> und wider Mosen und </w:t>
      </w:r>
      <w:proofErr w:type="spellStart"/>
      <w:r>
        <w:t>heyligen</w:t>
      </w:r>
      <w:proofErr w:type="spellEnd"/>
      <w:r>
        <w:t xml:space="preserve"> </w:t>
      </w:r>
      <w:proofErr w:type="spellStart"/>
      <w:r>
        <w:t>geyst</w:t>
      </w:r>
      <w:proofErr w:type="spellEnd"/>
      <w:r>
        <w:t xml:space="preserve"> / und gar </w:t>
      </w:r>
      <w:proofErr w:type="spellStart"/>
      <w:r>
        <w:t>unmoeglich</w:t>
      </w:r>
      <w:proofErr w:type="spellEnd"/>
      <w:r>
        <w:t xml:space="preserve"> ist. </w:t>
      </w:r>
    </w:p>
    <w:p w14:paraId="75A5DC78" w14:textId="77777777" w:rsidR="00593B51" w:rsidRDefault="00593B51" w:rsidP="00593B51">
      <w:pPr>
        <w:pStyle w:val="StandardWeb"/>
      </w:pPr>
      <w:r>
        <w:t xml:space="preserve">Auch </w:t>
      </w:r>
      <w:proofErr w:type="spellStart"/>
      <w:r>
        <w:t>wurd</w:t>
      </w:r>
      <w:proofErr w:type="spellEnd"/>
      <w:r>
        <w:t xml:space="preserve"> das die </w:t>
      </w:r>
      <w:proofErr w:type="spellStart"/>
      <w:r>
        <w:t>pfaffen</w:t>
      </w:r>
      <w:proofErr w:type="spellEnd"/>
      <w:r>
        <w:t xml:space="preserve"> </w:t>
      </w:r>
      <w:proofErr w:type="spellStart"/>
      <w:r>
        <w:t>nit</w:t>
      </w:r>
      <w:proofErr w:type="spellEnd"/>
      <w:r>
        <w:t xml:space="preserve"> </w:t>
      </w:r>
      <w:proofErr w:type="spellStart"/>
      <w:r>
        <w:t>helffen</w:t>
      </w:r>
      <w:proofErr w:type="spellEnd"/>
      <w:r>
        <w:t xml:space="preserve"> / das sich Christus ein </w:t>
      </w:r>
      <w:proofErr w:type="spellStart"/>
      <w:r>
        <w:t>lebentig</w:t>
      </w:r>
      <w:proofErr w:type="spellEnd"/>
      <w:r>
        <w:t xml:space="preserve"> </w:t>
      </w:r>
      <w:proofErr w:type="spellStart"/>
      <w:r>
        <w:t>brot</w:t>
      </w:r>
      <w:proofErr w:type="spellEnd"/>
      <w:r>
        <w:t xml:space="preserve"> nennet / und </w:t>
      </w:r>
      <w:proofErr w:type="spellStart"/>
      <w:r>
        <w:t>wil</w:t>
      </w:r>
      <w:proofErr w:type="spellEnd"/>
      <w:r>
        <w:t xml:space="preserve"> / das wir sein </w:t>
      </w:r>
      <w:proofErr w:type="spellStart"/>
      <w:r>
        <w:t>blut</w:t>
      </w:r>
      <w:proofErr w:type="spellEnd"/>
      <w:r>
        <w:t xml:space="preserve"> </w:t>
      </w:r>
      <w:proofErr w:type="spellStart"/>
      <w:r>
        <w:t>trincken</w:t>
      </w:r>
      <w:proofErr w:type="spellEnd"/>
      <w:r>
        <w:t xml:space="preserve"> / </w:t>
      </w:r>
      <w:proofErr w:type="spellStart"/>
      <w:r>
        <w:t>unnd</w:t>
      </w:r>
      <w:proofErr w:type="spellEnd"/>
      <w:r>
        <w:t xml:space="preserve"> sein </w:t>
      </w:r>
      <w:proofErr w:type="spellStart"/>
      <w:r>
        <w:t>brodt</w:t>
      </w:r>
      <w:proofErr w:type="spellEnd"/>
      <w:r>
        <w:t xml:space="preserve"> essen. </w:t>
      </w:r>
      <w:proofErr w:type="spellStart"/>
      <w:r>
        <w:t>Ursach</w:t>
      </w:r>
      <w:proofErr w:type="spellEnd"/>
      <w:r>
        <w:t xml:space="preserve"> / das </w:t>
      </w:r>
      <w:proofErr w:type="spellStart"/>
      <w:r>
        <w:t>selb</w:t>
      </w:r>
      <w:proofErr w:type="spellEnd"/>
      <w:r>
        <w:t xml:space="preserve"> </w:t>
      </w:r>
      <w:proofErr w:type="spellStart"/>
      <w:r>
        <w:t>brodt</w:t>
      </w:r>
      <w:proofErr w:type="spellEnd"/>
      <w:r>
        <w:t xml:space="preserve"> Christi / ist ein ewig / und </w:t>
      </w:r>
      <w:proofErr w:type="spellStart"/>
      <w:r>
        <w:t>unvorgencklich</w:t>
      </w:r>
      <w:proofErr w:type="spellEnd"/>
      <w:r>
        <w:t xml:space="preserve"> </w:t>
      </w:r>
      <w:proofErr w:type="spellStart"/>
      <w:r>
        <w:t>brodt</w:t>
      </w:r>
      <w:proofErr w:type="spellEnd"/>
      <w:r>
        <w:t xml:space="preserve"> / als auch das </w:t>
      </w:r>
      <w:proofErr w:type="spellStart"/>
      <w:r>
        <w:t>blut</w:t>
      </w:r>
      <w:proofErr w:type="spellEnd"/>
      <w:r>
        <w:t xml:space="preserve"> Christi </w:t>
      </w:r>
      <w:proofErr w:type="spellStart"/>
      <w:r>
        <w:t>unvorgencklich</w:t>
      </w:r>
      <w:proofErr w:type="spellEnd"/>
      <w:r>
        <w:t xml:space="preserve"> ist. Aber das </w:t>
      </w:r>
      <w:proofErr w:type="spellStart"/>
      <w:r>
        <w:t>pfeffische</w:t>
      </w:r>
      <w:proofErr w:type="spellEnd"/>
      <w:r>
        <w:t xml:space="preserve"> runde </w:t>
      </w:r>
      <w:proofErr w:type="spellStart"/>
      <w:r>
        <w:t>brodt</w:t>
      </w:r>
      <w:proofErr w:type="spellEnd"/>
      <w:r>
        <w:t xml:space="preserve"> / </w:t>
      </w:r>
      <w:proofErr w:type="spellStart"/>
      <w:r>
        <w:t>unnd</w:t>
      </w:r>
      <w:proofErr w:type="spellEnd"/>
      <w:r>
        <w:t xml:space="preserve"> </w:t>
      </w:r>
      <w:proofErr w:type="spellStart"/>
      <w:r>
        <w:t>ir</w:t>
      </w:r>
      <w:proofErr w:type="spellEnd"/>
      <w:r>
        <w:t xml:space="preserve"> wein / </w:t>
      </w:r>
      <w:proofErr w:type="spellStart"/>
      <w:r>
        <w:t>vorgehn</w:t>
      </w:r>
      <w:proofErr w:type="spellEnd"/>
      <w:r>
        <w:t xml:space="preserve">. Pfaffen </w:t>
      </w:r>
      <w:proofErr w:type="spellStart"/>
      <w:r>
        <w:t>seind</w:t>
      </w:r>
      <w:proofErr w:type="spellEnd"/>
      <w:r>
        <w:t xml:space="preserve"> die </w:t>
      </w:r>
      <w:proofErr w:type="spellStart"/>
      <w:r>
        <w:t>weinschlugker</w:t>
      </w:r>
      <w:proofErr w:type="spellEnd"/>
      <w:r>
        <w:t xml:space="preserve"> / als der </w:t>
      </w:r>
      <w:proofErr w:type="spellStart"/>
      <w:r>
        <w:t>geyst</w:t>
      </w:r>
      <w:proofErr w:type="spellEnd"/>
      <w:r>
        <w:t xml:space="preserve"> </w:t>
      </w:r>
      <w:proofErr w:type="spellStart"/>
      <w:r>
        <w:t>gottis</w:t>
      </w:r>
      <w:proofErr w:type="spellEnd"/>
      <w:r>
        <w:t xml:space="preserve"> spricht / </w:t>
      </w:r>
      <w:proofErr w:type="spellStart"/>
      <w:r>
        <w:t>unn</w:t>
      </w:r>
      <w:proofErr w:type="spellEnd"/>
      <w:r>
        <w:t xml:space="preserve"> machen durch </w:t>
      </w:r>
      <w:proofErr w:type="spellStart"/>
      <w:r>
        <w:t>yre</w:t>
      </w:r>
      <w:proofErr w:type="spellEnd"/>
      <w:r>
        <w:t xml:space="preserve"> </w:t>
      </w:r>
      <w:proofErr w:type="spellStart"/>
      <w:r>
        <w:t>laher</w:t>
      </w:r>
      <w:proofErr w:type="spellEnd"/>
      <w:r>
        <w:t xml:space="preserve"> / die armen </w:t>
      </w:r>
      <w:proofErr w:type="spellStart"/>
      <w:r>
        <w:t>leyhen</w:t>
      </w:r>
      <w:proofErr w:type="spellEnd"/>
      <w:r>
        <w:t xml:space="preserve"> / </w:t>
      </w:r>
      <w:proofErr w:type="spellStart"/>
      <w:r>
        <w:t>druncken</w:t>
      </w:r>
      <w:proofErr w:type="spellEnd"/>
      <w:r>
        <w:t xml:space="preserve"> / </w:t>
      </w:r>
      <w:proofErr w:type="spellStart"/>
      <w:r>
        <w:t>unn</w:t>
      </w:r>
      <w:proofErr w:type="spellEnd"/>
      <w:r>
        <w:t xml:space="preserve"> von </w:t>
      </w:r>
      <w:proofErr w:type="spellStart"/>
      <w:r>
        <w:t>Got</w:t>
      </w:r>
      <w:proofErr w:type="spellEnd"/>
      <w:r>
        <w:t xml:space="preserve"> gehn. Sie sollen aber wissen das </w:t>
      </w:r>
      <w:proofErr w:type="spellStart"/>
      <w:r>
        <w:t>ir</w:t>
      </w:r>
      <w:proofErr w:type="spellEnd"/>
      <w:r>
        <w:t xml:space="preserve"> </w:t>
      </w:r>
      <w:proofErr w:type="spellStart"/>
      <w:r>
        <w:t>brod</w:t>
      </w:r>
      <w:proofErr w:type="spellEnd"/>
      <w:r>
        <w:t xml:space="preserve"> </w:t>
      </w:r>
      <w:proofErr w:type="spellStart"/>
      <w:r>
        <w:t>unn</w:t>
      </w:r>
      <w:proofErr w:type="spellEnd"/>
      <w:r>
        <w:t xml:space="preserve"> wein </w:t>
      </w:r>
      <w:proofErr w:type="spellStart"/>
      <w:r>
        <w:t>nit</w:t>
      </w:r>
      <w:proofErr w:type="spellEnd"/>
      <w:r>
        <w:t xml:space="preserve"> von oben </w:t>
      </w:r>
      <w:proofErr w:type="spellStart"/>
      <w:r>
        <w:t>herraber</w:t>
      </w:r>
      <w:proofErr w:type="spellEnd"/>
      <w:r>
        <w:t xml:space="preserve"> </w:t>
      </w:r>
      <w:proofErr w:type="spellStart"/>
      <w:r>
        <w:t>gestigen</w:t>
      </w:r>
      <w:proofErr w:type="spellEnd"/>
      <w:r>
        <w:t xml:space="preserve"> / als das </w:t>
      </w:r>
      <w:proofErr w:type="spellStart"/>
      <w:r>
        <w:t>brod</w:t>
      </w:r>
      <w:proofErr w:type="spellEnd"/>
      <w:r>
        <w:t xml:space="preserve"> / das Christus ist. Sondern </w:t>
      </w:r>
      <w:proofErr w:type="spellStart"/>
      <w:r>
        <w:t>fruechte</w:t>
      </w:r>
      <w:proofErr w:type="spellEnd"/>
      <w:r>
        <w:t xml:space="preserve"> d’ erden / von </w:t>
      </w:r>
      <w:proofErr w:type="spellStart"/>
      <w:r>
        <w:t>unthen</w:t>
      </w:r>
      <w:proofErr w:type="spellEnd"/>
      <w:r>
        <w:t xml:space="preserve"> </w:t>
      </w:r>
      <w:proofErr w:type="spellStart"/>
      <w:r>
        <w:t>rauff</w:t>
      </w:r>
      <w:proofErr w:type="spellEnd"/>
      <w:r>
        <w:t xml:space="preserve"> </w:t>
      </w:r>
      <w:proofErr w:type="spellStart"/>
      <w:r>
        <w:t>gewachssen</w:t>
      </w:r>
      <w:proofErr w:type="spellEnd"/>
      <w:r>
        <w:t xml:space="preserve">. </w:t>
      </w:r>
    </w:p>
    <w:p w14:paraId="7707DCA1" w14:textId="77777777" w:rsidR="00593B51" w:rsidRDefault="00593B51" w:rsidP="00593B51">
      <w:pPr>
        <w:pStyle w:val="StandardWeb"/>
      </w:pPr>
      <w:r>
        <w:t xml:space="preserve">Dem nach </w:t>
      </w:r>
      <w:proofErr w:type="spellStart"/>
      <w:r>
        <w:t>moegen</w:t>
      </w:r>
      <w:proofErr w:type="spellEnd"/>
      <w:r>
        <w:t xml:space="preserve"> sich die </w:t>
      </w:r>
      <w:proofErr w:type="spellStart"/>
      <w:r>
        <w:t>pfaffen</w:t>
      </w:r>
      <w:proofErr w:type="spellEnd"/>
      <w:r>
        <w:t xml:space="preserve"> nicht </w:t>
      </w:r>
      <w:proofErr w:type="spellStart"/>
      <w:r>
        <w:t>vermanteln</w:t>
      </w:r>
      <w:proofErr w:type="spellEnd"/>
      <w:r>
        <w:t xml:space="preserve"> / mit </w:t>
      </w:r>
      <w:proofErr w:type="spellStart"/>
      <w:r>
        <w:t>eynem</w:t>
      </w:r>
      <w:proofErr w:type="spellEnd"/>
      <w:r>
        <w:t xml:space="preserve"> </w:t>
      </w:r>
      <w:proofErr w:type="spellStart"/>
      <w:r>
        <w:t>schalcks</w:t>
      </w:r>
      <w:proofErr w:type="spellEnd"/>
      <w:r>
        <w:t xml:space="preserve"> </w:t>
      </w:r>
      <w:proofErr w:type="spellStart"/>
      <w:r>
        <w:t>mantell</w:t>
      </w:r>
      <w:proofErr w:type="spellEnd"/>
      <w:r>
        <w:t xml:space="preserve"> / und sagen das </w:t>
      </w:r>
      <w:proofErr w:type="spellStart"/>
      <w:r>
        <w:t>brodt</w:t>
      </w:r>
      <w:proofErr w:type="spellEnd"/>
      <w:r>
        <w:t xml:space="preserve"> oder wein ist ein </w:t>
      </w:r>
      <w:proofErr w:type="spellStart"/>
      <w:r>
        <w:t>opffer</w:t>
      </w:r>
      <w:proofErr w:type="spellEnd"/>
      <w:r>
        <w:t xml:space="preserve"> (</w:t>
      </w:r>
      <w:proofErr w:type="spellStart"/>
      <w:r>
        <w:t>unnd</w:t>
      </w:r>
      <w:proofErr w:type="spellEnd"/>
      <w:r>
        <w:t xml:space="preserve"> nicht Christus) das wir vor </w:t>
      </w:r>
      <w:proofErr w:type="spellStart"/>
      <w:r>
        <w:t>tegliche</w:t>
      </w:r>
      <w:proofErr w:type="spellEnd"/>
      <w:r>
        <w:t xml:space="preserve"> </w:t>
      </w:r>
      <w:proofErr w:type="spellStart"/>
      <w:r>
        <w:t>sunde</w:t>
      </w:r>
      <w:proofErr w:type="spellEnd"/>
      <w:r>
        <w:t xml:space="preserve"> </w:t>
      </w:r>
      <w:proofErr w:type="spellStart"/>
      <w:r>
        <w:t>opffern</w:t>
      </w:r>
      <w:proofErr w:type="spellEnd"/>
      <w:r>
        <w:t xml:space="preserve"> / denn wir </w:t>
      </w:r>
      <w:proofErr w:type="spellStart"/>
      <w:r>
        <w:t>woellen</w:t>
      </w:r>
      <w:proofErr w:type="spellEnd"/>
      <w:r>
        <w:t xml:space="preserve"> </w:t>
      </w:r>
      <w:proofErr w:type="spellStart"/>
      <w:r>
        <w:t>ir</w:t>
      </w:r>
      <w:proofErr w:type="spellEnd"/>
      <w:r>
        <w:t xml:space="preserve"> </w:t>
      </w:r>
      <w:proofErr w:type="spellStart"/>
      <w:r>
        <w:t>brodt</w:t>
      </w:r>
      <w:proofErr w:type="spellEnd"/>
      <w:r>
        <w:t xml:space="preserve"> oder wein </w:t>
      </w:r>
      <w:proofErr w:type="spellStart"/>
      <w:r>
        <w:t>nit</w:t>
      </w:r>
      <w:proofErr w:type="spellEnd"/>
      <w:r>
        <w:t xml:space="preserve"> haben / zu </w:t>
      </w:r>
      <w:proofErr w:type="spellStart"/>
      <w:r>
        <w:t>eynem</w:t>
      </w:r>
      <w:proofErr w:type="spellEnd"/>
      <w:r>
        <w:t xml:space="preserve"> </w:t>
      </w:r>
      <w:proofErr w:type="spellStart"/>
      <w:r>
        <w:t>opffer</w:t>
      </w:r>
      <w:proofErr w:type="spellEnd"/>
      <w:r>
        <w:t xml:space="preserve">. </w:t>
      </w:r>
      <w:proofErr w:type="spellStart"/>
      <w:r>
        <w:t>Seintemal</w:t>
      </w:r>
      <w:proofErr w:type="spellEnd"/>
      <w:r>
        <w:t xml:space="preserve"> unser gewissen / nichts </w:t>
      </w:r>
      <w:proofErr w:type="spellStart"/>
      <w:r>
        <w:t>pesser</w:t>
      </w:r>
      <w:proofErr w:type="spellEnd"/>
      <w:r>
        <w:t xml:space="preserve"> noch reiner / dar durch werden </w:t>
      </w:r>
      <w:proofErr w:type="spellStart"/>
      <w:r>
        <w:t>koennen</w:t>
      </w:r>
      <w:proofErr w:type="spellEnd"/>
      <w:r>
        <w:t xml:space="preserve">. So besteht die </w:t>
      </w:r>
      <w:proofErr w:type="spellStart"/>
      <w:r>
        <w:t>ursach</w:t>
      </w:r>
      <w:proofErr w:type="spellEnd"/>
      <w:r>
        <w:t xml:space="preserve"> / das Christus kein </w:t>
      </w:r>
      <w:proofErr w:type="spellStart"/>
      <w:r>
        <w:t>opffer</w:t>
      </w:r>
      <w:proofErr w:type="spellEnd"/>
      <w:r>
        <w:t xml:space="preserve"> in der Messe ist / und das </w:t>
      </w:r>
      <w:proofErr w:type="spellStart"/>
      <w:r>
        <w:t>vil</w:t>
      </w:r>
      <w:proofErr w:type="spellEnd"/>
      <w:r>
        <w:t xml:space="preserve"> </w:t>
      </w:r>
      <w:proofErr w:type="spellStart"/>
      <w:r>
        <w:t>teufflischer</w:t>
      </w:r>
      <w:proofErr w:type="spellEnd"/>
      <w:r>
        <w:t xml:space="preserve"> ist / wenn sie sagen / das </w:t>
      </w:r>
      <w:proofErr w:type="spellStart"/>
      <w:r>
        <w:t>brodt</w:t>
      </w:r>
      <w:proofErr w:type="spellEnd"/>
      <w:r>
        <w:t xml:space="preserve"> </w:t>
      </w:r>
      <w:proofErr w:type="spellStart"/>
      <w:r>
        <w:t>unnd</w:t>
      </w:r>
      <w:proofErr w:type="spellEnd"/>
      <w:r>
        <w:t xml:space="preserve"> wein Christi / ist ein </w:t>
      </w:r>
      <w:proofErr w:type="spellStart"/>
      <w:r>
        <w:t>opffer</w:t>
      </w:r>
      <w:proofErr w:type="spellEnd"/>
      <w:r>
        <w:t xml:space="preserve">. </w:t>
      </w:r>
    </w:p>
    <w:p w14:paraId="03A80234" w14:textId="77777777" w:rsidR="00593B51" w:rsidRDefault="00593B51" w:rsidP="00593B51">
      <w:pPr>
        <w:pStyle w:val="StandardWeb"/>
      </w:pPr>
      <w:r>
        <w:rPr>
          <w:rStyle w:val="Fett"/>
          <w:rFonts w:eastAsiaTheme="majorEastAsia"/>
        </w:rPr>
        <w:t xml:space="preserve">Ein ander </w:t>
      </w:r>
      <w:proofErr w:type="spellStart"/>
      <w:r>
        <w:rPr>
          <w:rStyle w:val="Fett"/>
          <w:rFonts w:eastAsiaTheme="majorEastAsia"/>
        </w:rPr>
        <w:t>ursach</w:t>
      </w:r>
      <w:proofErr w:type="spellEnd"/>
      <w:r>
        <w:rPr>
          <w:rStyle w:val="Fett"/>
          <w:rFonts w:eastAsiaTheme="majorEastAsia"/>
        </w:rPr>
        <w:t xml:space="preserve"> / das Christus kein </w:t>
      </w:r>
      <w:proofErr w:type="spellStart"/>
      <w:r>
        <w:rPr>
          <w:rStyle w:val="Fett"/>
          <w:rFonts w:eastAsiaTheme="majorEastAsia"/>
        </w:rPr>
        <w:t>opffer</w:t>
      </w:r>
      <w:proofErr w:type="spellEnd"/>
      <w:r>
        <w:rPr>
          <w:rStyle w:val="Fett"/>
          <w:rFonts w:eastAsiaTheme="majorEastAsia"/>
        </w:rPr>
        <w:t xml:space="preserve"> ist / in der Messe.</w:t>
      </w:r>
      <w:r>
        <w:t xml:space="preserve"> </w:t>
      </w:r>
    </w:p>
    <w:p w14:paraId="5F694627" w14:textId="77777777" w:rsidR="00593B51" w:rsidRDefault="00593B51" w:rsidP="00593B51">
      <w:pPr>
        <w:pStyle w:val="StandardWeb"/>
      </w:pPr>
      <w:proofErr w:type="spellStart"/>
      <w:r>
        <w:t>Andweders</w:t>
      </w:r>
      <w:proofErr w:type="spellEnd"/>
      <w:r>
        <w:t xml:space="preserve"> sie </w:t>
      </w:r>
      <w:proofErr w:type="spellStart"/>
      <w:r>
        <w:t>muessen</w:t>
      </w:r>
      <w:proofErr w:type="spellEnd"/>
      <w:r>
        <w:t xml:space="preserve"> unsinnig </w:t>
      </w:r>
      <w:proofErr w:type="spellStart"/>
      <w:r>
        <w:t>unnd</w:t>
      </w:r>
      <w:proofErr w:type="spellEnd"/>
      <w:r>
        <w:t xml:space="preserve"> </w:t>
      </w:r>
      <w:proofErr w:type="spellStart"/>
      <w:r>
        <w:t>nerrisch</w:t>
      </w:r>
      <w:proofErr w:type="spellEnd"/>
      <w:r>
        <w:t xml:space="preserve"> / oder kluge </w:t>
      </w:r>
      <w:proofErr w:type="spellStart"/>
      <w:r>
        <w:t>unn</w:t>
      </w:r>
      <w:proofErr w:type="spellEnd"/>
      <w:r>
        <w:t xml:space="preserve"> mutwillige </w:t>
      </w:r>
      <w:proofErr w:type="spellStart"/>
      <w:r>
        <w:t>scheicher</w:t>
      </w:r>
      <w:proofErr w:type="spellEnd"/>
      <w:r>
        <w:t xml:space="preserve"> sein / die sagen / das </w:t>
      </w:r>
      <w:proofErr w:type="spellStart"/>
      <w:r>
        <w:t>christus</w:t>
      </w:r>
      <w:proofErr w:type="spellEnd"/>
      <w:r>
        <w:t xml:space="preserve"> ein </w:t>
      </w:r>
      <w:proofErr w:type="spellStart"/>
      <w:r>
        <w:t>opffer</w:t>
      </w:r>
      <w:proofErr w:type="spellEnd"/>
      <w:r>
        <w:t xml:space="preserve"> sey / in </w:t>
      </w:r>
      <w:proofErr w:type="spellStart"/>
      <w:r>
        <w:t>pfeffischen</w:t>
      </w:r>
      <w:proofErr w:type="spellEnd"/>
      <w:r>
        <w:t xml:space="preserve"> Messen. </w:t>
      </w:r>
      <w:proofErr w:type="spellStart"/>
      <w:r>
        <w:t>Ursach</w:t>
      </w:r>
      <w:proofErr w:type="spellEnd"/>
      <w:r>
        <w:t xml:space="preserve">. Sie </w:t>
      </w:r>
      <w:proofErr w:type="spellStart"/>
      <w:r>
        <w:t>muessen</w:t>
      </w:r>
      <w:proofErr w:type="spellEnd"/>
      <w:r>
        <w:t xml:space="preserve"> </w:t>
      </w:r>
      <w:proofErr w:type="spellStart"/>
      <w:r>
        <w:t>nit</w:t>
      </w:r>
      <w:proofErr w:type="spellEnd"/>
      <w:r>
        <w:t xml:space="preserve"> wissen / was zu einem </w:t>
      </w:r>
      <w:proofErr w:type="spellStart"/>
      <w:r>
        <w:t>brand</w:t>
      </w:r>
      <w:proofErr w:type="spellEnd"/>
      <w:r>
        <w:t xml:space="preserve"> / und </w:t>
      </w:r>
      <w:proofErr w:type="spellStart"/>
      <w:r>
        <w:t>sundopffer</w:t>
      </w:r>
      <w:proofErr w:type="spellEnd"/>
      <w:r>
        <w:t xml:space="preserve"> </w:t>
      </w:r>
      <w:proofErr w:type="spellStart"/>
      <w:r>
        <w:t>gehoert</w:t>
      </w:r>
      <w:proofErr w:type="spellEnd"/>
      <w:r>
        <w:t xml:space="preserve"> / und von dem </w:t>
      </w:r>
      <w:proofErr w:type="spellStart"/>
      <w:r>
        <w:t>opffer</w:t>
      </w:r>
      <w:proofErr w:type="spellEnd"/>
      <w:r>
        <w:t xml:space="preserve"> Christi reden / als ein </w:t>
      </w:r>
      <w:proofErr w:type="spellStart"/>
      <w:r>
        <w:t>blindter</w:t>
      </w:r>
      <w:proofErr w:type="spellEnd"/>
      <w:r>
        <w:t xml:space="preserve"> von der </w:t>
      </w:r>
      <w:proofErr w:type="spellStart"/>
      <w:r>
        <w:t>farb</w:t>
      </w:r>
      <w:proofErr w:type="spellEnd"/>
      <w:r>
        <w:t xml:space="preserve"> / und vor </w:t>
      </w:r>
      <w:proofErr w:type="spellStart"/>
      <w:r>
        <w:t>Got</w:t>
      </w:r>
      <w:proofErr w:type="spellEnd"/>
      <w:r>
        <w:t xml:space="preserve"> sein sie </w:t>
      </w:r>
      <w:proofErr w:type="spellStart"/>
      <w:r>
        <w:t>pferde</w:t>
      </w:r>
      <w:proofErr w:type="spellEnd"/>
      <w:r>
        <w:t xml:space="preserve"> und Eseln / in welchen kein </w:t>
      </w:r>
      <w:proofErr w:type="spellStart"/>
      <w:r>
        <w:t>vorstandt</w:t>
      </w:r>
      <w:proofErr w:type="spellEnd"/>
      <w:r>
        <w:t xml:space="preserve"> ist. Oder wissen / und reden </w:t>
      </w:r>
      <w:proofErr w:type="spellStart"/>
      <w:r>
        <w:t>auß</w:t>
      </w:r>
      <w:proofErr w:type="spellEnd"/>
      <w:r>
        <w:t xml:space="preserve"> </w:t>
      </w:r>
      <w:proofErr w:type="spellStart"/>
      <w:r>
        <w:t>hochfart</w:t>
      </w:r>
      <w:proofErr w:type="spellEnd"/>
      <w:r>
        <w:t xml:space="preserve"> / wider Gottis </w:t>
      </w:r>
      <w:proofErr w:type="spellStart"/>
      <w:r>
        <w:t>warheyt</w:t>
      </w:r>
      <w:proofErr w:type="spellEnd"/>
      <w:r>
        <w:t xml:space="preserve"> / </w:t>
      </w:r>
      <w:proofErr w:type="spellStart"/>
      <w:r>
        <w:t>unnd</w:t>
      </w:r>
      <w:proofErr w:type="spellEnd"/>
      <w:r>
        <w:t xml:space="preserve"> wellen den </w:t>
      </w:r>
      <w:proofErr w:type="spellStart"/>
      <w:r>
        <w:t>wuergen</w:t>
      </w:r>
      <w:proofErr w:type="spellEnd"/>
      <w:r>
        <w:t xml:space="preserve"> / der nicht sterben </w:t>
      </w:r>
      <w:proofErr w:type="spellStart"/>
      <w:r>
        <w:t>kan</w:t>
      </w:r>
      <w:proofErr w:type="spellEnd"/>
      <w:r>
        <w:t xml:space="preserve">. </w:t>
      </w:r>
    </w:p>
    <w:p w14:paraId="64B52806" w14:textId="77777777" w:rsidR="00593B51" w:rsidRDefault="00593B51" w:rsidP="00593B51">
      <w:pPr>
        <w:pStyle w:val="StandardWeb"/>
      </w:pPr>
      <w:r>
        <w:t xml:space="preserve">Die </w:t>
      </w:r>
      <w:proofErr w:type="spellStart"/>
      <w:r>
        <w:t>pfaffen</w:t>
      </w:r>
      <w:proofErr w:type="spellEnd"/>
      <w:r>
        <w:t xml:space="preserve"> schlachten die </w:t>
      </w:r>
      <w:proofErr w:type="spellStart"/>
      <w:r>
        <w:t>lebentigen</w:t>
      </w:r>
      <w:proofErr w:type="spellEnd"/>
      <w:r>
        <w:t xml:space="preserve"> </w:t>
      </w:r>
      <w:proofErr w:type="spellStart"/>
      <w:r>
        <w:t>tyer</w:t>
      </w:r>
      <w:proofErr w:type="spellEnd"/>
      <w:r>
        <w:t xml:space="preserve"> / die sie opferten / den selben </w:t>
      </w:r>
      <w:proofErr w:type="spellStart"/>
      <w:r>
        <w:t>figuren</w:t>
      </w:r>
      <w:proofErr w:type="spellEnd"/>
      <w:r>
        <w:t xml:space="preserve"> nach / </w:t>
      </w:r>
      <w:proofErr w:type="spellStart"/>
      <w:r>
        <w:t>muest</w:t>
      </w:r>
      <w:proofErr w:type="spellEnd"/>
      <w:r>
        <w:t xml:space="preserve"> Christus auch </w:t>
      </w:r>
      <w:proofErr w:type="spellStart"/>
      <w:r>
        <w:t>abgehn</w:t>
      </w:r>
      <w:proofErr w:type="spellEnd"/>
      <w:r>
        <w:t xml:space="preserve"> / als er ein </w:t>
      </w:r>
      <w:proofErr w:type="spellStart"/>
      <w:r>
        <w:t>opffer</w:t>
      </w:r>
      <w:proofErr w:type="spellEnd"/>
      <w:r>
        <w:t xml:space="preserve"> ward. </w:t>
      </w:r>
      <w:proofErr w:type="spellStart"/>
      <w:r>
        <w:t>Darumb</w:t>
      </w:r>
      <w:proofErr w:type="spellEnd"/>
      <w:r>
        <w:t xml:space="preserve"> ists </w:t>
      </w:r>
      <w:proofErr w:type="spellStart"/>
      <w:r>
        <w:t>gleych</w:t>
      </w:r>
      <w:proofErr w:type="spellEnd"/>
      <w:r>
        <w:t xml:space="preserve"> so </w:t>
      </w:r>
      <w:proofErr w:type="spellStart"/>
      <w:r>
        <w:t>vil</w:t>
      </w:r>
      <w:proofErr w:type="spellEnd"/>
      <w:r>
        <w:t xml:space="preserve"> gesagt. Christus ist in der </w:t>
      </w:r>
      <w:proofErr w:type="spellStart"/>
      <w:r>
        <w:t>Messz</w:t>
      </w:r>
      <w:proofErr w:type="spellEnd"/>
      <w:r>
        <w:t xml:space="preserve"> ein </w:t>
      </w:r>
      <w:proofErr w:type="spellStart"/>
      <w:r>
        <w:t>opffer</w:t>
      </w:r>
      <w:proofErr w:type="spellEnd"/>
      <w:r>
        <w:t xml:space="preserve"> / als das Christus </w:t>
      </w:r>
      <w:proofErr w:type="spellStart"/>
      <w:r>
        <w:t>wurd</w:t>
      </w:r>
      <w:proofErr w:type="spellEnd"/>
      <w:r>
        <w:t xml:space="preserve"> in der </w:t>
      </w:r>
      <w:proofErr w:type="spellStart"/>
      <w:r>
        <w:t>Messz</w:t>
      </w:r>
      <w:proofErr w:type="spellEnd"/>
      <w:r>
        <w:t xml:space="preserve"> </w:t>
      </w:r>
      <w:proofErr w:type="spellStart"/>
      <w:r>
        <w:t>erwuergt</w:t>
      </w:r>
      <w:proofErr w:type="spellEnd"/>
      <w:r>
        <w:t xml:space="preserve">. Das aber ist </w:t>
      </w:r>
      <w:proofErr w:type="spellStart"/>
      <w:r>
        <w:t>unmoeglich</w:t>
      </w:r>
      <w:proofErr w:type="spellEnd"/>
      <w:r>
        <w:t xml:space="preserve"> / auch nach dem </w:t>
      </w:r>
      <w:proofErr w:type="spellStart"/>
      <w:r>
        <w:t>fleysch</w:t>
      </w:r>
      <w:proofErr w:type="spellEnd"/>
      <w:r>
        <w:t xml:space="preserve"> Christi / in welchem Christus ein </w:t>
      </w:r>
      <w:proofErr w:type="spellStart"/>
      <w:r>
        <w:t>opffer</w:t>
      </w:r>
      <w:proofErr w:type="spellEnd"/>
      <w:r>
        <w:t xml:space="preserve"> was / denn Christus ist nur einst gestorben / </w:t>
      </w:r>
      <w:proofErr w:type="spellStart"/>
      <w:r>
        <w:t>unn</w:t>
      </w:r>
      <w:proofErr w:type="spellEnd"/>
      <w:r>
        <w:t xml:space="preserve"> stirbt </w:t>
      </w:r>
      <w:proofErr w:type="spellStart"/>
      <w:r>
        <w:t>nit</w:t>
      </w:r>
      <w:proofErr w:type="spellEnd"/>
      <w:r>
        <w:t xml:space="preserve"> mehr / sondern er lebt </w:t>
      </w:r>
      <w:proofErr w:type="spellStart"/>
      <w:r>
        <w:t>got</w:t>
      </w:r>
      <w:proofErr w:type="spellEnd"/>
      <w:r>
        <w:t xml:space="preserve"> </w:t>
      </w:r>
      <w:proofErr w:type="spellStart"/>
      <w:r>
        <w:t>ewigklich</w:t>
      </w:r>
      <w:proofErr w:type="spellEnd"/>
      <w:r>
        <w:t xml:space="preserve">. </w:t>
      </w:r>
    </w:p>
    <w:p w14:paraId="14CD5090" w14:textId="77777777" w:rsidR="00593B51" w:rsidRDefault="00593B51" w:rsidP="00593B51">
      <w:pPr>
        <w:pStyle w:val="StandardWeb"/>
      </w:pPr>
      <w:r>
        <w:t xml:space="preserve">Welcher aber </w:t>
      </w:r>
      <w:proofErr w:type="spellStart"/>
      <w:r>
        <w:t>fuert</w:t>
      </w:r>
      <w:proofErr w:type="spellEnd"/>
      <w:r>
        <w:t xml:space="preserve"> </w:t>
      </w:r>
      <w:proofErr w:type="spellStart"/>
      <w:r>
        <w:t>fehrt</w:t>
      </w:r>
      <w:proofErr w:type="spellEnd"/>
      <w:r>
        <w:t xml:space="preserve"> / </w:t>
      </w:r>
      <w:proofErr w:type="spellStart"/>
      <w:r>
        <w:t>unnd</w:t>
      </w:r>
      <w:proofErr w:type="spellEnd"/>
      <w:r>
        <w:t xml:space="preserve"> spricht / das Christus ein </w:t>
      </w:r>
      <w:proofErr w:type="spellStart"/>
      <w:r>
        <w:t>opffer</w:t>
      </w:r>
      <w:proofErr w:type="spellEnd"/>
      <w:r>
        <w:t xml:space="preserve"> sey / der strafft den </w:t>
      </w:r>
      <w:proofErr w:type="spellStart"/>
      <w:r>
        <w:t>heyligen</w:t>
      </w:r>
      <w:proofErr w:type="spellEnd"/>
      <w:r>
        <w:t xml:space="preserve"> Paul. der spricht / das Christus nicht mehr </w:t>
      </w:r>
      <w:proofErr w:type="spellStart"/>
      <w:r>
        <w:t>sterb</w:t>
      </w:r>
      <w:proofErr w:type="spellEnd"/>
      <w:r>
        <w:t xml:space="preserve">. Auch ist Christus in </w:t>
      </w:r>
      <w:proofErr w:type="spellStart"/>
      <w:r>
        <w:t>eynem</w:t>
      </w:r>
      <w:proofErr w:type="spellEnd"/>
      <w:r>
        <w:t xml:space="preserve"> </w:t>
      </w:r>
      <w:proofErr w:type="spellStart"/>
      <w:r>
        <w:t>herlichen</w:t>
      </w:r>
      <w:proofErr w:type="spellEnd"/>
      <w:r>
        <w:t xml:space="preserve"> und unsterblichen </w:t>
      </w:r>
      <w:proofErr w:type="spellStart"/>
      <w:r>
        <w:t>fleysch</w:t>
      </w:r>
      <w:proofErr w:type="spellEnd"/>
      <w:r>
        <w:t xml:space="preserve"> / </w:t>
      </w:r>
      <w:proofErr w:type="spellStart"/>
      <w:r>
        <w:t>ufferstanden</w:t>
      </w:r>
      <w:proofErr w:type="spellEnd"/>
      <w:r>
        <w:t xml:space="preserve">. </w:t>
      </w:r>
      <w:proofErr w:type="spellStart"/>
      <w:r>
        <w:t>Darumb</w:t>
      </w:r>
      <w:proofErr w:type="spellEnd"/>
      <w:r>
        <w:t xml:space="preserve"> / die Christum ein </w:t>
      </w:r>
      <w:proofErr w:type="spellStart"/>
      <w:r>
        <w:t>opffer</w:t>
      </w:r>
      <w:proofErr w:type="spellEnd"/>
      <w:r>
        <w:t xml:space="preserve"> </w:t>
      </w:r>
      <w:proofErr w:type="spellStart"/>
      <w:r>
        <w:t>heyssen</w:t>
      </w:r>
      <w:proofErr w:type="spellEnd"/>
      <w:r>
        <w:t xml:space="preserve"> / in der Messe / die </w:t>
      </w:r>
      <w:proofErr w:type="spellStart"/>
      <w:r>
        <w:t>greyffen</w:t>
      </w:r>
      <w:proofErr w:type="spellEnd"/>
      <w:r>
        <w:t xml:space="preserve"> </w:t>
      </w:r>
      <w:proofErr w:type="spellStart"/>
      <w:r>
        <w:t>yhm</w:t>
      </w:r>
      <w:proofErr w:type="spellEnd"/>
      <w:r>
        <w:t xml:space="preserve"> in sein </w:t>
      </w:r>
      <w:proofErr w:type="spellStart"/>
      <w:r>
        <w:t>herliche</w:t>
      </w:r>
      <w:proofErr w:type="spellEnd"/>
      <w:r>
        <w:t xml:space="preserve"> </w:t>
      </w:r>
      <w:proofErr w:type="spellStart"/>
      <w:r>
        <w:t>aufferstehung</w:t>
      </w:r>
      <w:proofErr w:type="spellEnd"/>
      <w:r>
        <w:t xml:space="preserve"> / und sagen / Christus sey sterblich und </w:t>
      </w:r>
      <w:proofErr w:type="spellStart"/>
      <w:r>
        <w:t>unverklert</w:t>
      </w:r>
      <w:proofErr w:type="spellEnd"/>
      <w:r>
        <w:t xml:space="preserve"> / als vor / ehe er starb. Das wer Christo ein grosse </w:t>
      </w:r>
      <w:proofErr w:type="spellStart"/>
      <w:r>
        <w:t>schmah</w:t>
      </w:r>
      <w:proofErr w:type="spellEnd"/>
      <w:r>
        <w:t xml:space="preserve"> / </w:t>
      </w:r>
      <w:proofErr w:type="spellStart"/>
      <w:r>
        <w:t>unnd</w:t>
      </w:r>
      <w:proofErr w:type="spellEnd"/>
      <w:r>
        <w:t xml:space="preserve"> </w:t>
      </w:r>
      <w:proofErr w:type="spellStart"/>
      <w:r>
        <w:t>Got</w:t>
      </w:r>
      <w:proofErr w:type="spellEnd"/>
      <w:r>
        <w:t xml:space="preserve"> </w:t>
      </w:r>
      <w:proofErr w:type="spellStart"/>
      <w:r>
        <w:t>seynem</w:t>
      </w:r>
      <w:proofErr w:type="spellEnd"/>
      <w:r>
        <w:t xml:space="preserve"> </w:t>
      </w:r>
      <w:proofErr w:type="spellStart"/>
      <w:r>
        <w:t>vater</w:t>
      </w:r>
      <w:proofErr w:type="spellEnd"/>
      <w:r>
        <w:t xml:space="preserve"> </w:t>
      </w:r>
      <w:proofErr w:type="spellStart"/>
      <w:r>
        <w:t>spoetlich</w:t>
      </w:r>
      <w:proofErr w:type="spellEnd"/>
      <w:r>
        <w:t xml:space="preserve"> / </w:t>
      </w:r>
      <w:proofErr w:type="spellStart"/>
      <w:r>
        <w:t>unn</w:t>
      </w:r>
      <w:proofErr w:type="spellEnd"/>
      <w:r>
        <w:t xml:space="preserve"> ein </w:t>
      </w:r>
      <w:proofErr w:type="spellStart"/>
      <w:r>
        <w:t>vorwuestung</w:t>
      </w:r>
      <w:proofErr w:type="spellEnd"/>
      <w:r>
        <w:t xml:space="preserve"> / der </w:t>
      </w:r>
      <w:proofErr w:type="spellStart"/>
      <w:r>
        <w:t>herlichen</w:t>
      </w:r>
      <w:proofErr w:type="spellEnd"/>
      <w:r>
        <w:t xml:space="preserve"> </w:t>
      </w:r>
      <w:proofErr w:type="spellStart"/>
      <w:r>
        <w:t>auffersteung</w:t>
      </w:r>
      <w:proofErr w:type="spellEnd"/>
      <w:r>
        <w:t xml:space="preserve"> / </w:t>
      </w:r>
      <w:proofErr w:type="spellStart"/>
      <w:r>
        <w:t>unnd</w:t>
      </w:r>
      <w:proofErr w:type="spellEnd"/>
      <w:r>
        <w:t xml:space="preserve"> unserer </w:t>
      </w:r>
      <w:proofErr w:type="spellStart"/>
      <w:r>
        <w:t>gerechtickeyt</w:t>
      </w:r>
      <w:proofErr w:type="spellEnd"/>
      <w:r>
        <w:t xml:space="preserve"> zu nah / und wider die </w:t>
      </w:r>
      <w:proofErr w:type="spellStart"/>
      <w:r>
        <w:t>hoffnung</w:t>
      </w:r>
      <w:proofErr w:type="spellEnd"/>
      <w:r>
        <w:t xml:space="preserve"> der </w:t>
      </w:r>
      <w:proofErr w:type="spellStart"/>
      <w:r>
        <w:t>ufferstehung</w:t>
      </w:r>
      <w:proofErr w:type="spellEnd"/>
      <w:r>
        <w:t xml:space="preserve">. </w:t>
      </w:r>
    </w:p>
    <w:p w14:paraId="23986ABF" w14:textId="77777777" w:rsidR="00593B51" w:rsidRDefault="00593B51" w:rsidP="00593B51">
      <w:pPr>
        <w:pStyle w:val="StandardWeb"/>
      </w:pPr>
      <w:r>
        <w:t xml:space="preserve">Sie machen auch ein </w:t>
      </w:r>
      <w:proofErr w:type="spellStart"/>
      <w:r>
        <w:t>erger</w:t>
      </w:r>
      <w:proofErr w:type="spellEnd"/>
      <w:r>
        <w:t xml:space="preserve"> </w:t>
      </w:r>
      <w:proofErr w:type="spellStart"/>
      <w:r>
        <w:t>opffer</w:t>
      </w:r>
      <w:proofErr w:type="spellEnd"/>
      <w:r>
        <w:t xml:space="preserve"> </w:t>
      </w:r>
      <w:proofErr w:type="spellStart"/>
      <w:r>
        <w:t>auß</w:t>
      </w:r>
      <w:proofErr w:type="spellEnd"/>
      <w:r>
        <w:t xml:space="preserve"> Christo / denn </w:t>
      </w:r>
      <w:proofErr w:type="spellStart"/>
      <w:r>
        <w:t>irgent</w:t>
      </w:r>
      <w:proofErr w:type="spellEnd"/>
      <w:r>
        <w:t xml:space="preserve"> ein </w:t>
      </w:r>
      <w:proofErr w:type="spellStart"/>
      <w:r>
        <w:t>opffer</w:t>
      </w:r>
      <w:proofErr w:type="spellEnd"/>
      <w:r>
        <w:t xml:space="preserve"> das alten </w:t>
      </w:r>
      <w:proofErr w:type="spellStart"/>
      <w:r>
        <w:t>testaments</w:t>
      </w:r>
      <w:proofErr w:type="spellEnd"/>
      <w:r>
        <w:t xml:space="preserve"> gewest ist. Kein ochs oder kein ander </w:t>
      </w:r>
      <w:proofErr w:type="spellStart"/>
      <w:r>
        <w:t>tyer</w:t>
      </w:r>
      <w:proofErr w:type="spellEnd"/>
      <w:r>
        <w:t xml:space="preserve"> / ist </w:t>
      </w:r>
      <w:proofErr w:type="spellStart"/>
      <w:r>
        <w:t>offtmals</w:t>
      </w:r>
      <w:proofErr w:type="spellEnd"/>
      <w:r>
        <w:t xml:space="preserve"> </w:t>
      </w:r>
      <w:proofErr w:type="spellStart"/>
      <w:r>
        <w:t>geschlacht</w:t>
      </w:r>
      <w:proofErr w:type="spellEnd"/>
      <w:r>
        <w:t xml:space="preserve"> </w:t>
      </w:r>
      <w:proofErr w:type="spellStart"/>
      <w:r>
        <w:t>unnd</w:t>
      </w:r>
      <w:proofErr w:type="spellEnd"/>
      <w:r>
        <w:t xml:space="preserve"> </w:t>
      </w:r>
      <w:proofErr w:type="spellStart"/>
      <w:r>
        <w:t>geopffert</w:t>
      </w:r>
      <w:proofErr w:type="spellEnd"/>
      <w:r>
        <w:t xml:space="preserve"> worden / mit </w:t>
      </w:r>
      <w:proofErr w:type="spellStart"/>
      <w:r>
        <w:t>eynem</w:t>
      </w:r>
      <w:proofErr w:type="spellEnd"/>
      <w:r>
        <w:t xml:space="preserve"> </w:t>
      </w:r>
      <w:proofErr w:type="spellStart"/>
      <w:r>
        <w:t>leyden</w:t>
      </w:r>
      <w:proofErr w:type="spellEnd"/>
      <w:r>
        <w:t xml:space="preserve"> </w:t>
      </w:r>
      <w:proofErr w:type="spellStart"/>
      <w:r>
        <w:t>unnd</w:t>
      </w:r>
      <w:proofErr w:type="spellEnd"/>
      <w:r>
        <w:t xml:space="preserve"> todt / kam er davon. Aber Christus / muß den </w:t>
      </w:r>
      <w:proofErr w:type="spellStart"/>
      <w:r>
        <w:t>Meßknechten</w:t>
      </w:r>
      <w:proofErr w:type="spellEnd"/>
      <w:r>
        <w:t xml:space="preserve"> / </w:t>
      </w:r>
      <w:proofErr w:type="spellStart"/>
      <w:r>
        <w:t>offt</w:t>
      </w:r>
      <w:proofErr w:type="spellEnd"/>
      <w:r>
        <w:t xml:space="preserve"> her halten / </w:t>
      </w:r>
      <w:proofErr w:type="spellStart"/>
      <w:r>
        <w:t>offt</w:t>
      </w:r>
      <w:proofErr w:type="spellEnd"/>
      <w:r>
        <w:t xml:space="preserve"> </w:t>
      </w:r>
      <w:proofErr w:type="spellStart"/>
      <w:r>
        <w:t>leyden</w:t>
      </w:r>
      <w:proofErr w:type="spellEnd"/>
      <w:r>
        <w:t xml:space="preserve"> / </w:t>
      </w:r>
      <w:proofErr w:type="spellStart"/>
      <w:r>
        <w:t>unn</w:t>
      </w:r>
      <w:proofErr w:type="spellEnd"/>
      <w:r>
        <w:t xml:space="preserve"> </w:t>
      </w:r>
      <w:proofErr w:type="spellStart"/>
      <w:r>
        <w:t>vil</w:t>
      </w:r>
      <w:proofErr w:type="spellEnd"/>
      <w:r>
        <w:t xml:space="preserve"> </w:t>
      </w:r>
      <w:proofErr w:type="spellStart"/>
      <w:r>
        <w:t>mals</w:t>
      </w:r>
      <w:proofErr w:type="spellEnd"/>
      <w:r>
        <w:t xml:space="preserve"> sterben / und ist kein </w:t>
      </w:r>
      <w:proofErr w:type="spellStart"/>
      <w:r>
        <w:t>auff</w:t>
      </w:r>
      <w:proofErr w:type="spellEnd"/>
      <w:r>
        <w:t xml:space="preserve"> </w:t>
      </w:r>
      <w:proofErr w:type="spellStart"/>
      <w:r>
        <w:t>hoeren</w:t>
      </w:r>
      <w:proofErr w:type="spellEnd"/>
      <w:r>
        <w:t xml:space="preserve">. Also machen sie Christus </w:t>
      </w:r>
      <w:proofErr w:type="spellStart"/>
      <w:r>
        <w:t>sachen</w:t>
      </w:r>
      <w:proofErr w:type="spellEnd"/>
      <w:r>
        <w:t xml:space="preserve"> </w:t>
      </w:r>
      <w:proofErr w:type="spellStart"/>
      <w:r>
        <w:t>erger</w:t>
      </w:r>
      <w:proofErr w:type="spellEnd"/>
      <w:r>
        <w:t xml:space="preserve"> / denn des </w:t>
      </w:r>
      <w:proofErr w:type="spellStart"/>
      <w:r>
        <w:t>figurlichen</w:t>
      </w:r>
      <w:proofErr w:type="spellEnd"/>
      <w:r>
        <w:t xml:space="preserve"> </w:t>
      </w:r>
      <w:proofErr w:type="spellStart"/>
      <w:r>
        <w:t>opffers</w:t>
      </w:r>
      <w:proofErr w:type="spellEnd"/>
      <w:r>
        <w:t xml:space="preserve"> </w:t>
      </w:r>
      <w:proofErr w:type="spellStart"/>
      <w:r>
        <w:t>leyden</w:t>
      </w:r>
      <w:proofErr w:type="spellEnd"/>
      <w:r>
        <w:t xml:space="preserve"> und sterben was. </w:t>
      </w:r>
    </w:p>
    <w:p w14:paraId="2943F156" w14:textId="77777777" w:rsidR="00593B51" w:rsidRDefault="00593B51" w:rsidP="00593B51">
      <w:pPr>
        <w:pStyle w:val="StandardWeb"/>
      </w:pPr>
      <w:r>
        <w:t xml:space="preserve">Christus </w:t>
      </w:r>
      <w:proofErr w:type="spellStart"/>
      <w:r>
        <w:t>priesterthumb</w:t>
      </w:r>
      <w:proofErr w:type="spellEnd"/>
      <w:r>
        <w:t xml:space="preserve"> / wer auch </w:t>
      </w:r>
      <w:proofErr w:type="spellStart"/>
      <w:r>
        <w:t>erger</w:t>
      </w:r>
      <w:proofErr w:type="spellEnd"/>
      <w:r>
        <w:t xml:space="preserve"> und geringer / denn des hohen </w:t>
      </w:r>
      <w:proofErr w:type="spellStart"/>
      <w:r>
        <w:t>priesters</w:t>
      </w:r>
      <w:proofErr w:type="spellEnd"/>
      <w:r>
        <w:t xml:space="preserve"> im alten </w:t>
      </w:r>
      <w:proofErr w:type="spellStart"/>
      <w:r>
        <w:t>gesetz</w:t>
      </w:r>
      <w:proofErr w:type="spellEnd"/>
      <w:r>
        <w:t xml:space="preserve"> / d’ allein / nur eins / in </w:t>
      </w:r>
      <w:proofErr w:type="spellStart"/>
      <w:r>
        <w:t>dz</w:t>
      </w:r>
      <w:proofErr w:type="spellEnd"/>
      <w:r>
        <w:t xml:space="preserve"> </w:t>
      </w:r>
      <w:proofErr w:type="spellStart"/>
      <w:r>
        <w:t>heylig</w:t>
      </w:r>
      <w:proofErr w:type="spellEnd"/>
      <w:r>
        <w:t xml:space="preserve"> / mit </w:t>
      </w:r>
      <w:proofErr w:type="spellStart"/>
      <w:r>
        <w:t>blut</w:t>
      </w:r>
      <w:proofErr w:type="spellEnd"/>
      <w:r>
        <w:t xml:space="preserve"> ging (</w:t>
      </w:r>
      <w:proofErr w:type="spellStart"/>
      <w:r>
        <w:t>dennest</w:t>
      </w:r>
      <w:proofErr w:type="spellEnd"/>
      <w:r>
        <w:t xml:space="preserve"> mit </w:t>
      </w:r>
      <w:proofErr w:type="spellStart"/>
      <w:r>
        <w:t>frembdem</w:t>
      </w:r>
      <w:proofErr w:type="spellEnd"/>
      <w:r>
        <w:t xml:space="preserve"> </w:t>
      </w:r>
      <w:proofErr w:type="spellStart"/>
      <w:r>
        <w:t>blut</w:t>
      </w:r>
      <w:proofErr w:type="spellEnd"/>
      <w:r>
        <w:t xml:space="preserve">) weil Christus (als die </w:t>
      </w:r>
      <w:proofErr w:type="spellStart"/>
      <w:r>
        <w:t>pfaffen</w:t>
      </w:r>
      <w:proofErr w:type="spellEnd"/>
      <w:r>
        <w:t xml:space="preserve"> </w:t>
      </w:r>
      <w:proofErr w:type="spellStart"/>
      <w:r>
        <w:t>woellen</w:t>
      </w:r>
      <w:proofErr w:type="spellEnd"/>
      <w:r>
        <w:t xml:space="preserve">) alle tag sein </w:t>
      </w:r>
      <w:proofErr w:type="spellStart"/>
      <w:r>
        <w:t>blut</w:t>
      </w:r>
      <w:proofErr w:type="spellEnd"/>
      <w:r>
        <w:t xml:space="preserve"> </w:t>
      </w:r>
      <w:proofErr w:type="spellStart"/>
      <w:r>
        <w:t>vergiessen</w:t>
      </w:r>
      <w:proofErr w:type="spellEnd"/>
      <w:r>
        <w:t xml:space="preserve"> muß. Und mit seinem </w:t>
      </w:r>
      <w:proofErr w:type="spellStart"/>
      <w:r>
        <w:t>eygen</w:t>
      </w:r>
      <w:proofErr w:type="spellEnd"/>
      <w:r>
        <w:t xml:space="preserve"> </w:t>
      </w:r>
      <w:proofErr w:type="spellStart"/>
      <w:r>
        <w:t>blut</w:t>
      </w:r>
      <w:proofErr w:type="spellEnd"/>
      <w:r>
        <w:t xml:space="preserve"> / </w:t>
      </w:r>
      <w:proofErr w:type="spellStart"/>
      <w:r>
        <w:t>nit</w:t>
      </w:r>
      <w:proofErr w:type="spellEnd"/>
      <w:r>
        <w:t xml:space="preserve"> </w:t>
      </w:r>
      <w:proofErr w:type="spellStart"/>
      <w:r>
        <w:t>yhm</w:t>
      </w:r>
      <w:proofErr w:type="spellEnd"/>
      <w:r>
        <w:t xml:space="preserve"> </w:t>
      </w:r>
      <w:proofErr w:type="spellStart"/>
      <w:r>
        <w:t>iar</w:t>
      </w:r>
      <w:proofErr w:type="spellEnd"/>
      <w:r>
        <w:t xml:space="preserve"> ein mal / sondern alle tag / in vierhundert </w:t>
      </w:r>
      <w:proofErr w:type="spellStart"/>
      <w:r>
        <w:t>teuffels</w:t>
      </w:r>
      <w:proofErr w:type="spellEnd"/>
      <w:r>
        <w:t xml:space="preserve"> </w:t>
      </w:r>
      <w:proofErr w:type="spellStart"/>
      <w:r>
        <w:t>hewsern</w:t>
      </w:r>
      <w:proofErr w:type="spellEnd"/>
      <w:r>
        <w:t xml:space="preserve"> / eingehn sol. </w:t>
      </w:r>
    </w:p>
    <w:p w14:paraId="2E8E42D1" w14:textId="77777777" w:rsidR="00593B51" w:rsidRDefault="00593B51" w:rsidP="00593B51">
      <w:pPr>
        <w:pStyle w:val="StandardWeb"/>
      </w:pPr>
      <w:r>
        <w:t xml:space="preserve">Do her </w:t>
      </w:r>
      <w:proofErr w:type="spellStart"/>
      <w:r>
        <w:t>wurd</w:t>
      </w:r>
      <w:proofErr w:type="spellEnd"/>
      <w:r>
        <w:t xml:space="preserve"> </w:t>
      </w:r>
      <w:proofErr w:type="spellStart"/>
      <w:r>
        <w:t>volgen</w:t>
      </w:r>
      <w:proofErr w:type="spellEnd"/>
      <w:r>
        <w:t xml:space="preserve"> / das die </w:t>
      </w:r>
      <w:proofErr w:type="spellStart"/>
      <w:r>
        <w:t>sunde</w:t>
      </w:r>
      <w:proofErr w:type="spellEnd"/>
      <w:r>
        <w:t xml:space="preserve"> ewiglich </w:t>
      </w:r>
      <w:proofErr w:type="spellStart"/>
      <w:r>
        <w:t>bleybe</w:t>
      </w:r>
      <w:proofErr w:type="spellEnd"/>
      <w:r>
        <w:t xml:space="preserve"> / denn uff die </w:t>
      </w:r>
      <w:proofErr w:type="spellStart"/>
      <w:r>
        <w:t>pfeffische</w:t>
      </w:r>
      <w:proofErr w:type="spellEnd"/>
      <w:r>
        <w:t xml:space="preserve"> </w:t>
      </w:r>
      <w:proofErr w:type="spellStart"/>
      <w:r>
        <w:t>meynung</w:t>
      </w:r>
      <w:proofErr w:type="spellEnd"/>
      <w:r>
        <w:t xml:space="preserve"> / </w:t>
      </w:r>
      <w:proofErr w:type="spellStart"/>
      <w:r>
        <w:t>nimpt</w:t>
      </w:r>
      <w:proofErr w:type="spellEnd"/>
      <w:r>
        <w:t xml:space="preserve"> das </w:t>
      </w:r>
      <w:proofErr w:type="spellStart"/>
      <w:r>
        <w:t>opffer</w:t>
      </w:r>
      <w:proofErr w:type="spellEnd"/>
      <w:r>
        <w:t xml:space="preserve"> Christi / nur </w:t>
      </w:r>
      <w:proofErr w:type="spellStart"/>
      <w:r>
        <w:t>ettliche</w:t>
      </w:r>
      <w:proofErr w:type="spellEnd"/>
      <w:r>
        <w:t xml:space="preserve"> </w:t>
      </w:r>
      <w:proofErr w:type="spellStart"/>
      <w:r>
        <w:t>sund</w:t>
      </w:r>
      <w:proofErr w:type="spellEnd"/>
      <w:r>
        <w:t xml:space="preserve"> ab / die </w:t>
      </w:r>
      <w:proofErr w:type="spellStart"/>
      <w:r>
        <w:t>vorgangen</w:t>
      </w:r>
      <w:proofErr w:type="spellEnd"/>
      <w:r>
        <w:t xml:space="preserve"> / oder die </w:t>
      </w:r>
      <w:proofErr w:type="spellStart"/>
      <w:r>
        <w:t>heuttige</w:t>
      </w:r>
      <w:proofErr w:type="spellEnd"/>
      <w:r>
        <w:t xml:space="preserve">. Aber die ein </w:t>
      </w:r>
      <w:proofErr w:type="spellStart"/>
      <w:r>
        <w:t>mensch</w:t>
      </w:r>
      <w:proofErr w:type="spellEnd"/>
      <w:r>
        <w:t xml:space="preserve"> morgen </w:t>
      </w:r>
      <w:proofErr w:type="spellStart"/>
      <w:r>
        <w:t>sundigen</w:t>
      </w:r>
      <w:proofErr w:type="spellEnd"/>
      <w:r>
        <w:t xml:space="preserve"> wurde / </w:t>
      </w:r>
      <w:proofErr w:type="spellStart"/>
      <w:r>
        <w:t>hett</w:t>
      </w:r>
      <w:proofErr w:type="spellEnd"/>
      <w:r>
        <w:t xml:space="preserve"> Christus / mit vorgetanem </w:t>
      </w:r>
      <w:proofErr w:type="spellStart"/>
      <w:r>
        <w:t>opffer</w:t>
      </w:r>
      <w:proofErr w:type="spellEnd"/>
      <w:r>
        <w:t xml:space="preserve"> / nicht </w:t>
      </w:r>
      <w:proofErr w:type="spellStart"/>
      <w:r>
        <w:t>betzalt</w:t>
      </w:r>
      <w:proofErr w:type="spellEnd"/>
      <w:r>
        <w:t xml:space="preserve">. So </w:t>
      </w:r>
      <w:proofErr w:type="spellStart"/>
      <w:r>
        <w:t>muesten</w:t>
      </w:r>
      <w:proofErr w:type="spellEnd"/>
      <w:r>
        <w:t xml:space="preserve"> die </w:t>
      </w:r>
      <w:proofErr w:type="spellStart"/>
      <w:r>
        <w:t>zukuenfftige</w:t>
      </w:r>
      <w:proofErr w:type="spellEnd"/>
      <w:r>
        <w:t xml:space="preserve"> / alle tag </w:t>
      </w:r>
      <w:proofErr w:type="spellStart"/>
      <w:r>
        <w:t>new</w:t>
      </w:r>
      <w:proofErr w:type="spellEnd"/>
      <w:r>
        <w:t xml:space="preserve"> </w:t>
      </w:r>
      <w:proofErr w:type="spellStart"/>
      <w:r>
        <w:t>opffer</w:t>
      </w:r>
      <w:proofErr w:type="spellEnd"/>
      <w:r>
        <w:t xml:space="preserve"> haben. </w:t>
      </w:r>
      <w:proofErr w:type="spellStart"/>
      <w:r>
        <w:t>Unnd</w:t>
      </w:r>
      <w:proofErr w:type="spellEnd"/>
      <w:r>
        <w:t xml:space="preserve"> </w:t>
      </w:r>
      <w:proofErr w:type="spellStart"/>
      <w:r>
        <w:t>wurd</w:t>
      </w:r>
      <w:proofErr w:type="spellEnd"/>
      <w:r>
        <w:t xml:space="preserve"> das </w:t>
      </w:r>
      <w:proofErr w:type="spellStart"/>
      <w:r>
        <w:t>new</w:t>
      </w:r>
      <w:proofErr w:type="spellEnd"/>
      <w:r>
        <w:t xml:space="preserve"> </w:t>
      </w:r>
      <w:proofErr w:type="spellStart"/>
      <w:r>
        <w:t>testament</w:t>
      </w:r>
      <w:proofErr w:type="spellEnd"/>
      <w:r>
        <w:t xml:space="preserve"> / uff </w:t>
      </w:r>
      <w:proofErr w:type="spellStart"/>
      <w:r>
        <w:t>eynen</w:t>
      </w:r>
      <w:proofErr w:type="spellEnd"/>
      <w:r>
        <w:t xml:space="preserve"> </w:t>
      </w:r>
      <w:proofErr w:type="spellStart"/>
      <w:r>
        <w:t>hauffen</w:t>
      </w:r>
      <w:proofErr w:type="spellEnd"/>
      <w:r>
        <w:t xml:space="preserve"> vorfallen / das die </w:t>
      </w:r>
      <w:proofErr w:type="spellStart"/>
      <w:r>
        <w:t>sunde</w:t>
      </w:r>
      <w:proofErr w:type="spellEnd"/>
      <w:r>
        <w:t xml:space="preserve"> also abnehmen </w:t>
      </w:r>
      <w:proofErr w:type="spellStart"/>
      <w:r>
        <w:t>solt</w:t>
      </w:r>
      <w:proofErr w:type="spellEnd"/>
      <w:r>
        <w:t xml:space="preserve"> / das </w:t>
      </w:r>
      <w:proofErr w:type="spellStart"/>
      <w:r>
        <w:t>keyne</w:t>
      </w:r>
      <w:proofErr w:type="spellEnd"/>
      <w:r>
        <w:t xml:space="preserve"> mehr </w:t>
      </w:r>
      <w:proofErr w:type="spellStart"/>
      <w:r>
        <w:t>bliben</w:t>
      </w:r>
      <w:proofErr w:type="spellEnd"/>
      <w:r>
        <w:t xml:space="preserve"> werden. Und es </w:t>
      </w:r>
      <w:proofErr w:type="spellStart"/>
      <w:r>
        <w:t>mueste</w:t>
      </w:r>
      <w:proofErr w:type="spellEnd"/>
      <w:r>
        <w:t xml:space="preserve"> von </w:t>
      </w:r>
      <w:proofErr w:type="spellStart"/>
      <w:r>
        <w:t>noeten</w:t>
      </w:r>
      <w:proofErr w:type="spellEnd"/>
      <w:r>
        <w:t xml:space="preserve"> zu nicht werden / wenn </w:t>
      </w:r>
      <w:proofErr w:type="spellStart"/>
      <w:r>
        <w:t>newe</w:t>
      </w:r>
      <w:proofErr w:type="spellEnd"/>
      <w:r>
        <w:t xml:space="preserve"> </w:t>
      </w:r>
      <w:proofErr w:type="spellStart"/>
      <w:r>
        <w:t>sunde</w:t>
      </w:r>
      <w:proofErr w:type="spellEnd"/>
      <w:r>
        <w:t xml:space="preserve"> / mit </w:t>
      </w:r>
      <w:proofErr w:type="spellStart"/>
      <w:r>
        <w:t>newem</w:t>
      </w:r>
      <w:proofErr w:type="spellEnd"/>
      <w:r>
        <w:t xml:space="preserve"> </w:t>
      </w:r>
      <w:proofErr w:type="spellStart"/>
      <w:r>
        <w:t>opffer</w:t>
      </w:r>
      <w:proofErr w:type="spellEnd"/>
      <w:r>
        <w:t xml:space="preserve"> Christi / </w:t>
      </w:r>
      <w:proofErr w:type="spellStart"/>
      <w:r>
        <w:t>solten</w:t>
      </w:r>
      <w:proofErr w:type="spellEnd"/>
      <w:r>
        <w:t xml:space="preserve"> </w:t>
      </w:r>
      <w:proofErr w:type="spellStart"/>
      <w:r>
        <w:t>vortilgt</w:t>
      </w:r>
      <w:proofErr w:type="spellEnd"/>
      <w:r>
        <w:t xml:space="preserve"> werden / und </w:t>
      </w:r>
      <w:proofErr w:type="spellStart"/>
      <w:r>
        <w:t>weren</w:t>
      </w:r>
      <w:proofErr w:type="spellEnd"/>
      <w:r>
        <w:t xml:space="preserve"> nicht durchs alt gethan </w:t>
      </w:r>
      <w:proofErr w:type="spellStart"/>
      <w:r>
        <w:t>opffer</w:t>
      </w:r>
      <w:proofErr w:type="spellEnd"/>
      <w:r>
        <w:t xml:space="preserve"> Christi / vorgeben / das durch ein </w:t>
      </w:r>
      <w:proofErr w:type="spellStart"/>
      <w:r>
        <w:t>leyden</w:t>
      </w:r>
      <w:proofErr w:type="spellEnd"/>
      <w:r>
        <w:t xml:space="preserve"> / </w:t>
      </w:r>
      <w:proofErr w:type="spellStart"/>
      <w:r>
        <w:t>unnd</w:t>
      </w:r>
      <w:proofErr w:type="spellEnd"/>
      <w:r>
        <w:t xml:space="preserve"> </w:t>
      </w:r>
      <w:proofErr w:type="spellStart"/>
      <w:r>
        <w:t>eynen</w:t>
      </w:r>
      <w:proofErr w:type="spellEnd"/>
      <w:r>
        <w:t xml:space="preserve"> todt / und ein </w:t>
      </w:r>
      <w:proofErr w:type="spellStart"/>
      <w:r>
        <w:t>blutvergissung</w:t>
      </w:r>
      <w:proofErr w:type="spellEnd"/>
      <w:r>
        <w:t xml:space="preserve"> </w:t>
      </w:r>
      <w:proofErr w:type="spellStart"/>
      <w:r>
        <w:t>geopffert</w:t>
      </w:r>
      <w:proofErr w:type="spellEnd"/>
      <w:r>
        <w:t xml:space="preserve"> ist. Wenn man das / den </w:t>
      </w:r>
      <w:proofErr w:type="spellStart"/>
      <w:r>
        <w:t>pfaffen</w:t>
      </w:r>
      <w:proofErr w:type="spellEnd"/>
      <w:r>
        <w:t xml:space="preserve"> / </w:t>
      </w:r>
      <w:proofErr w:type="spellStart"/>
      <w:r>
        <w:t>gestatt</w:t>
      </w:r>
      <w:proofErr w:type="spellEnd"/>
      <w:r>
        <w:t xml:space="preserve"> / so wurden sie </w:t>
      </w:r>
      <w:proofErr w:type="spellStart"/>
      <w:r>
        <w:t>Got</w:t>
      </w:r>
      <w:proofErr w:type="spellEnd"/>
      <w:r>
        <w:t xml:space="preserve"> / die </w:t>
      </w:r>
      <w:proofErr w:type="spellStart"/>
      <w:r>
        <w:t>leng</w:t>
      </w:r>
      <w:proofErr w:type="spellEnd"/>
      <w:r>
        <w:t xml:space="preserve"> </w:t>
      </w:r>
      <w:proofErr w:type="spellStart"/>
      <w:r>
        <w:t>auß</w:t>
      </w:r>
      <w:proofErr w:type="spellEnd"/>
      <w:r>
        <w:t xml:space="preserve"> </w:t>
      </w:r>
      <w:proofErr w:type="spellStart"/>
      <w:r>
        <w:t>seynem</w:t>
      </w:r>
      <w:proofErr w:type="spellEnd"/>
      <w:r>
        <w:t xml:space="preserve"> </w:t>
      </w:r>
      <w:proofErr w:type="spellStart"/>
      <w:r>
        <w:t>hymmel</w:t>
      </w:r>
      <w:proofErr w:type="spellEnd"/>
      <w:r>
        <w:t xml:space="preserve"> </w:t>
      </w:r>
      <w:proofErr w:type="spellStart"/>
      <w:r>
        <w:t>vorstossen</w:t>
      </w:r>
      <w:proofErr w:type="spellEnd"/>
      <w:r>
        <w:t xml:space="preserve">. </w:t>
      </w:r>
    </w:p>
    <w:p w14:paraId="22A605D9" w14:textId="77777777" w:rsidR="00593B51" w:rsidRDefault="00593B51" w:rsidP="00593B51">
      <w:pPr>
        <w:pStyle w:val="StandardWeb"/>
      </w:pPr>
      <w:r>
        <w:t xml:space="preserve">Auch </w:t>
      </w:r>
      <w:proofErr w:type="spellStart"/>
      <w:r>
        <w:t>muest</w:t>
      </w:r>
      <w:proofErr w:type="spellEnd"/>
      <w:r>
        <w:t xml:space="preserve"> </w:t>
      </w:r>
      <w:proofErr w:type="spellStart"/>
      <w:r>
        <w:t>volgen</w:t>
      </w:r>
      <w:proofErr w:type="spellEnd"/>
      <w:r>
        <w:t xml:space="preserve"> / das Christus alle tag / in </w:t>
      </w:r>
      <w:proofErr w:type="spellStart"/>
      <w:r>
        <w:t>seynem</w:t>
      </w:r>
      <w:proofErr w:type="spellEnd"/>
      <w:r>
        <w:t xml:space="preserve"> </w:t>
      </w:r>
      <w:proofErr w:type="spellStart"/>
      <w:r>
        <w:t>hymelischen</w:t>
      </w:r>
      <w:proofErr w:type="spellEnd"/>
      <w:r>
        <w:t xml:space="preserve"> </w:t>
      </w:r>
      <w:proofErr w:type="spellStart"/>
      <w:r>
        <w:t>unnd</w:t>
      </w:r>
      <w:proofErr w:type="spellEnd"/>
      <w:r>
        <w:t xml:space="preserve"> </w:t>
      </w:r>
      <w:proofErr w:type="spellStart"/>
      <w:r>
        <w:t>unsichtparlichen</w:t>
      </w:r>
      <w:proofErr w:type="spellEnd"/>
      <w:r>
        <w:t xml:space="preserve"> </w:t>
      </w:r>
      <w:proofErr w:type="spellStart"/>
      <w:r>
        <w:t>tabernackel</w:t>
      </w:r>
      <w:proofErr w:type="spellEnd"/>
      <w:r>
        <w:t xml:space="preserve"> / durch </w:t>
      </w:r>
      <w:proofErr w:type="spellStart"/>
      <w:r>
        <w:t>new</w:t>
      </w:r>
      <w:proofErr w:type="spellEnd"/>
      <w:r>
        <w:t xml:space="preserve"> </w:t>
      </w:r>
      <w:proofErr w:type="spellStart"/>
      <w:r>
        <w:t>opffer</w:t>
      </w:r>
      <w:proofErr w:type="spellEnd"/>
      <w:r>
        <w:t xml:space="preserve"> / </w:t>
      </w:r>
      <w:proofErr w:type="spellStart"/>
      <w:r>
        <w:t>widerumbg</w:t>
      </w:r>
      <w:proofErr w:type="spellEnd"/>
      <w:r>
        <w:t xml:space="preserve"> ein gehn </w:t>
      </w:r>
      <w:proofErr w:type="spellStart"/>
      <w:r>
        <w:t>mueste</w:t>
      </w:r>
      <w:proofErr w:type="spellEnd"/>
      <w:r>
        <w:t xml:space="preserve">. Da durch </w:t>
      </w:r>
      <w:proofErr w:type="spellStart"/>
      <w:r>
        <w:t>wurd</w:t>
      </w:r>
      <w:proofErr w:type="spellEnd"/>
      <w:r>
        <w:t xml:space="preserve"> das </w:t>
      </w:r>
      <w:proofErr w:type="spellStart"/>
      <w:r>
        <w:t>priesterampt</w:t>
      </w:r>
      <w:proofErr w:type="spellEnd"/>
      <w:r>
        <w:t xml:space="preserve"> und </w:t>
      </w:r>
      <w:proofErr w:type="spellStart"/>
      <w:r>
        <w:t>opffer</w:t>
      </w:r>
      <w:proofErr w:type="spellEnd"/>
      <w:r>
        <w:t xml:space="preserve"> / und </w:t>
      </w:r>
      <w:proofErr w:type="spellStart"/>
      <w:r>
        <w:t>geystliche</w:t>
      </w:r>
      <w:proofErr w:type="spellEnd"/>
      <w:r>
        <w:t xml:space="preserve"> </w:t>
      </w:r>
      <w:proofErr w:type="spellStart"/>
      <w:r>
        <w:t>huetten</w:t>
      </w:r>
      <w:proofErr w:type="spellEnd"/>
      <w:r>
        <w:t xml:space="preserve"> / des aller </w:t>
      </w:r>
      <w:proofErr w:type="spellStart"/>
      <w:r>
        <w:t>hoechsten</w:t>
      </w:r>
      <w:proofErr w:type="spellEnd"/>
      <w:r>
        <w:t xml:space="preserve"> </w:t>
      </w:r>
      <w:proofErr w:type="spellStart"/>
      <w:r>
        <w:t>priesters</w:t>
      </w:r>
      <w:proofErr w:type="spellEnd"/>
      <w:r>
        <w:t xml:space="preserve"> Christi / </w:t>
      </w:r>
      <w:proofErr w:type="spellStart"/>
      <w:r>
        <w:t>unachparer</w:t>
      </w:r>
      <w:proofErr w:type="spellEnd"/>
      <w:r>
        <w:t xml:space="preserve"> / denn des Aarons / und anderer </w:t>
      </w:r>
      <w:proofErr w:type="spellStart"/>
      <w:r>
        <w:t>figurlicher</w:t>
      </w:r>
      <w:proofErr w:type="spellEnd"/>
      <w:r>
        <w:t xml:space="preserve"> / und </w:t>
      </w:r>
      <w:proofErr w:type="spellStart"/>
      <w:r>
        <w:t>vorgengklicher</w:t>
      </w:r>
      <w:proofErr w:type="spellEnd"/>
      <w:r>
        <w:t xml:space="preserve"> / </w:t>
      </w:r>
      <w:proofErr w:type="spellStart"/>
      <w:r>
        <w:t>priestern</w:t>
      </w:r>
      <w:proofErr w:type="spellEnd"/>
      <w:r>
        <w:t xml:space="preserve"> </w:t>
      </w:r>
      <w:proofErr w:type="spellStart"/>
      <w:r>
        <w:t>tabernackel</w:t>
      </w:r>
      <w:proofErr w:type="spellEnd"/>
      <w:r>
        <w:t xml:space="preserve"> war. </w:t>
      </w:r>
      <w:proofErr w:type="spellStart"/>
      <w:r>
        <w:t>Ursach</w:t>
      </w:r>
      <w:proofErr w:type="spellEnd"/>
      <w:r>
        <w:t xml:space="preserve">. Aaron und </w:t>
      </w:r>
      <w:proofErr w:type="spellStart"/>
      <w:r>
        <w:t>seyne</w:t>
      </w:r>
      <w:proofErr w:type="spellEnd"/>
      <w:r>
        <w:t xml:space="preserve"> </w:t>
      </w:r>
      <w:proofErr w:type="spellStart"/>
      <w:r>
        <w:t>nachkomen</w:t>
      </w:r>
      <w:proofErr w:type="spellEnd"/>
      <w:r>
        <w:t xml:space="preserve"> / </w:t>
      </w:r>
      <w:proofErr w:type="spellStart"/>
      <w:r>
        <w:t>seind</w:t>
      </w:r>
      <w:proofErr w:type="spellEnd"/>
      <w:r>
        <w:t xml:space="preserve"> im </w:t>
      </w:r>
      <w:proofErr w:type="spellStart"/>
      <w:r>
        <w:t>iar</w:t>
      </w:r>
      <w:proofErr w:type="spellEnd"/>
      <w:r>
        <w:t xml:space="preserve"> / nur einmal / durch </w:t>
      </w:r>
      <w:proofErr w:type="spellStart"/>
      <w:r>
        <w:t>frembd</w:t>
      </w:r>
      <w:proofErr w:type="spellEnd"/>
      <w:r>
        <w:t xml:space="preserve"> </w:t>
      </w:r>
      <w:proofErr w:type="spellStart"/>
      <w:r>
        <w:t>leyden</w:t>
      </w:r>
      <w:proofErr w:type="spellEnd"/>
      <w:r>
        <w:t xml:space="preserve"> / sterben / </w:t>
      </w:r>
      <w:proofErr w:type="spellStart"/>
      <w:r>
        <w:t>unnd</w:t>
      </w:r>
      <w:proofErr w:type="spellEnd"/>
      <w:r>
        <w:t xml:space="preserve"> </w:t>
      </w:r>
      <w:proofErr w:type="spellStart"/>
      <w:r>
        <w:t>blut</w:t>
      </w:r>
      <w:proofErr w:type="spellEnd"/>
      <w:r>
        <w:t xml:space="preserve"> </w:t>
      </w:r>
      <w:proofErr w:type="spellStart"/>
      <w:r>
        <w:t>eingangen</w:t>
      </w:r>
      <w:proofErr w:type="spellEnd"/>
      <w:r>
        <w:t xml:space="preserve">. Aber Christus / </w:t>
      </w:r>
      <w:proofErr w:type="spellStart"/>
      <w:r>
        <w:t>mueste</w:t>
      </w:r>
      <w:proofErr w:type="spellEnd"/>
      <w:r>
        <w:t xml:space="preserve"> alle alle tag / durch </w:t>
      </w:r>
      <w:proofErr w:type="spellStart"/>
      <w:r>
        <w:t>new</w:t>
      </w:r>
      <w:proofErr w:type="spellEnd"/>
      <w:r>
        <w:t xml:space="preserve"> </w:t>
      </w:r>
      <w:proofErr w:type="spellStart"/>
      <w:r>
        <w:t>leyden</w:t>
      </w:r>
      <w:proofErr w:type="spellEnd"/>
      <w:r>
        <w:t xml:space="preserve"> / und </w:t>
      </w:r>
      <w:proofErr w:type="spellStart"/>
      <w:r>
        <w:t>opffer</w:t>
      </w:r>
      <w:proofErr w:type="spellEnd"/>
      <w:r>
        <w:t xml:space="preserve"> / uff in den </w:t>
      </w:r>
      <w:proofErr w:type="spellStart"/>
      <w:r>
        <w:t>hymel</w:t>
      </w:r>
      <w:proofErr w:type="spellEnd"/>
      <w:r>
        <w:t xml:space="preserve"> gehn / </w:t>
      </w:r>
      <w:proofErr w:type="spellStart"/>
      <w:r>
        <w:t>unnd</w:t>
      </w:r>
      <w:proofErr w:type="spellEnd"/>
      <w:r>
        <w:t xml:space="preserve"> wird </w:t>
      </w:r>
      <w:proofErr w:type="spellStart"/>
      <w:r>
        <w:t>doerfften</w:t>
      </w:r>
      <w:proofErr w:type="spellEnd"/>
      <w:r>
        <w:t xml:space="preserve"> nicht mehr </w:t>
      </w:r>
      <w:proofErr w:type="spellStart"/>
      <w:r>
        <w:t>wartten</w:t>
      </w:r>
      <w:proofErr w:type="spellEnd"/>
      <w:r>
        <w:t xml:space="preserve"> / uff Christum / das er </w:t>
      </w:r>
      <w:proofErr w:type="spellStart"/>
      <w:r>
        <w:t>komen</w:t>
      </w:r>
      <w:proofErr w:type="spellEnd"/>
      <w:r>
        <w:t xml:space="preserve"> </w:t>
      </w:r>
      <w:proofErr w:type="spellStart"/>
      <w:r>
        <w:t>wuerd</w:t>
      </w:r>
      <w:proofErr w:type="spellEnd"/>
      <w:r>
        <w:t xml:space="preserve"> / als </w:t>
      </w:r>
      <w:proofErr w:type="spellStart"/>
      <w:r>
        <w:t>yhn</w:t>
      </w:r>
      <w:proofErr w:type="spellEnd"/>
      <w:r>
        <w:t xml:space="preserve"> seine </w:t>
      </w:r>
      <w:proofErr w:type="spellStart"/>
      <w:r>
        <w:t>Apostell</w:t>
      </w:r>
      <w:proofErr w:type="spellEnd"/>
      <w:r>
        <w:t xml:space="preserve"> sahen in </w:t>
      </w:r>
      <w:proofErr w:type="spellStart"/>
      <w:r>
        <w:t>hymel</w:t>
      </w:r>
      <w:proofErr w:type="spellEnd"/>
      <w:r>
        <w:t xml:space="preserve"> </w:t>
      </w:r>
      <w:proofErr w:type="spellStart"/>
      <w:r>
        <w:t>faren</w:t>
      </w:r>
      <w:proofErr w:type="spellEnd"/>
      <w:r>
        <w:t xml:space="preserve">. So </w:t>
      </w:r>
      <w:proofErr w:type="spellStart"/>
      <w:r>
        <w:t>muest</w:t>
      </w:r>
      <w:proofErr w:type="spellEnd"/>
      <w:r>
        <w:t xml:space="preserve"> die </w:t>
      </w:r>
      <w:proofErr w:type="spellStart"/>
      <w:r>
        <w:t>herliche</w:t>
      </w:r>
      <w:proofErr w:type="spellEnd"/>
      <w:r>
        <w:t xml:space="preserve"> </w:t>
      </w:r>
      <w:proofErr w:type="spellStart"/>
      <w:r>
        <w:t>hymelfart</w:t>
      </w:r>
      <w:proofErr w:type="spellEnd"/>
      <w:r>
        <w:t xml:space="preserve"> Christi / auch zu nichte werden. Nu aber / wisset </w:t>
      </w:r>
      <w:proofErr w:type="spellStart"/>
      <w:r>
        <w:t>yr</w:t>
      </w:r>
      <w:proofErr w:type="spellEnd"/>
      <w:r>
        <w:t xml:space="preserve"> </w:t>
      </w:r>
      <w:proofErr w:type="spellStart"/>
      <w:r>
        <w:t>opfferfresser</w:t>
      </w:r>
      <w:proofErr w:type="spellEnd"/>
      <w:r>
        <w:t xml:space="preserve"> / das Christus </w:t>
      </w:r>
      <w:proofErr w:type="spellStart"/>
      <w:r>
        <w:t>sachen</w:t>
      </w:r>
      <w:proofErr w:type="spellEnd"/>
      <w:r>
        <w:t xml:space="preserve"> besser stehn / denn </w:t>
      </w:r>
      <w:proofErr w:type="spellStart"/>
      <w:r>
        <w:t>yr</w:t>
      </w:r>
      <w:proofErr w:type="spellEnd"/>
      <w:r>
        <w:t xml:space="preserve"> </w:t>
      </w:r>
      <w:proofErr w:type="spellStart"/>
      <w:r>
        <w:t>yhn</w:t>
      </w:r>
      <w:proofErr w:type="spellEnd"/>
      <w:r>
        <w:t xml:space="preserve"> </w:t>
      </w:r>
      <w:proofErr w:type="spellStart"/>
      <w:r>
        <w:t>goendet</w:t>
      </w:r>
      <w:proofErr w:type="spellEnd"/>
      <w:r>
        <w:t xml:space="preserve">. Wisset / das er ein </w:t>
      </w:r>
      <w:proofErr w:type="spellStart"/>
      <w:r>
        <w:t>volkomen</w:t>
      </w:r>
      <w:proofErr w:type="spellEnd"/>
      <w:r>
        <w:t xml:space="preserve"> </w:t>
      </w:r>
      <w:proofErr w:type="spellStart"/>
      <w:r>
        <w:t>opffer</w:t>
      </w:r>
      <w:proofErr w:type="spellEnd"/>
      <w:r>
        <w:t xml:space="preserve"> geben / und ist nur eins gestorben / und mit </w:t>
      </w:r>
      <w:proofErr w:type="spellStart"/>
      <w:r>
        <w:t>eynem</w:t>
      </w:r>
      <w:proofErr w:type="spellEnd"/>
      <w:r>
        <w:t xml:space="preserve"> </w:t>
      </w:r>
      <w:proofErr w:type="spellStart"/>
      <w:r>
        <w:t>opffer</w:t>
      </w:r>
      <w:proofErr w:type="spellEnd"/>
      <w:r>
        <w:t xml:space="preserve"> / durch sein </w:t>
      </w:r>
      <w:proofErr w:type="spellStart"/>
      <w:r>
        <w:t>eygen</w:t>
      </w:r>
      <w:proofErr w:type="spellEnd"/>
      <w:r>
        <w:t xml:space="preserve"> </w:t>
      </w:r>
      <w:proofErr w:type="spellStart"/>
      <w:r>
        <w:t>blut</w:t>
      </w:r>
      <w:proofErr w:type="spellEnd"/>
      <w:r>
        <w:t xml:space="preserve"> / ein mal in das </w:t>
      </w:r>
      <w:proofErr w:type="spellStart"/>
      <w:r>
        <w:t>heylig</w:t>
      </w:r>
      <w:proofErr w:type="spellEnd"/>
      <w:r>
        <w:t xml:space="preserve"> </w:t>
      </w:r>
      <w:proofErr w:type="spellStart"/>
      <w:r>
        <w:t>eingangen</w:t>
      </w:r>
      <w:proofErr w:type="spellEnd"/>
      <w:r>
        <w:t xml:space="preserve"> / </w:t>
      </w:r>
      <w:proofErr w:type="spellStart"/>
      <w:r>
        <w:t>unnd</w:t>
      </w:r>
      <w:proofErr w:type="spellEnd"/>
      <w:r>
        <w:t xml:space="preserve"> hat </w:t>
      </w:r>
      <w:proofErr w:type="spellStart"/>
      <w:r>
        <w:t>dannest</w:t>
      </w:r>
      <w:proofErr w:type="spellEnd"/>
      <w:r>
        <w:t xml:space="preserve"> / ein ewige </w:t>
      </w:r>
      <w:proofErr w:type="spellStart"/>
      <w:r>
        <w:t>erloesung</w:t>
      </w:r>
      <w:proofErr w:type="spellEnd"/>
      <w:r>
        <w:t xml:space="preserve"> der </w:t>
      </w:r>
      <w:proofErr w:type="spellStart"/>
      <w:r>
        <w:t>sunden</w:t>
      </w:r>
      <w:proofErr w:type="spellEnd"/>
      <w:r>
        <w:t xml:space="preserve"> / nicht allein der </w:t>
      </w:r>
      <w:proofErr w:type="spellStart"/>
      <w:r>
        <w:t>kegenwertigen</w:t>
      </w:r>
      <w:proofErr w:type="spellEnd"/>
      <w:r>
        <w:t xml:space="preserve"> / sondern aller </w:t>
      </w:r>
      <w:proofErr w:type="spellStart"/>
      <w:r>
        <w:t>zukunfftigenn</w:t>
      </w:r>
      <w:proofErr w:type="spellEnd"/>
      <w:r>
        <w:t xml:space="preserve"> </w:t>
      </w:r>
      <w:proofErr w:type="spellStart"/>
      <w:r>
        <w:t>sunden</w:t>
      </w:r>
      <w:proofErr w:type="spellEnd"/>
      <w:r>
        <w:t xml:space="preserve">. Und er ist nicht in </w:t>
      </w:r>
      <w:proofErr w:type="spellStart"/>
      <w:r>
        <w:t>ewren</w:t>
      </w:r>
      <w:proofErr w:type="spellEnd"/>
      <w:r>
        <w:t xml:space="preserve"> </w:t>
      </w:r>
      <w:proofErr w:type="spellStart"/>
      <w:r>
        <w:t>leyplichen</w:t>
      </w:r>
      <w:proofErr w:type="spellEnd"/>
      <w:r>
        <w:t xml:space="preserve"> </w:t>
      </w:r>
      <w:proofErr w:type="spellStart"/>
      <w:r>
        <w:t>tempel</w:t>
      </w:r>
      <w:proofErr w:type="spellEnd"/>
      <w:r>
        <w:t xml:space="preserve"> / als in das </w:t>
      </w:r>
      <w:proofErr w:type="spellStart"/>
      <w:r>
        <w:t>heylige</w:t>
      </w:r>
      <w:proofErr w:type="spellEnd"/>
      <w:r>
        <w:t xml:space="preserve"> / durch sein </w:t>
      </w:r>
      <w:proofErr w:type="spellStart"/>
      <w:r>
        <w:t>blut</w:t>
      </w:r>
      <w:proofErr w:type="spellEnd"/>
      <w:r>
        <w:t xml:space="preserve"> </w:t>
      </w:r>
      <w:proofErr w:type="spellStart"/>
      <w:r>
        <w:t>gangen</w:t>
      </w:r>
      <w:proofErr w:type="spellEnd"/>
      <w:r>
        <w:t xml:space="preserve"> / sondern in die hohen </w:t>
      </w:r>
      <w:proofErr w:type="spellStart"/>
      <w:r>
        <w:t>hymel</w:t>
      </w:r>
      <w:proofErr w:type="spellEnd"/>
      <w:r>
        <w:t xml:space="preserve"> </w:t>
      </w:r>
      <w:proofErr w:type="spellStart"/>
      <w:r>
        <w:t>gefaren</w:t>
      </w:r>
      <w:proofErr w:type="spellEnd"/>
      <w:r>
        <w:t xml:space="preserve"> / an die gerechte / des </w:t>
      </w:r>
      <w:proofErr w:type="spellStart"/>
      <w:r>
        <w:t>stuls</w:t>
      </w:r>
      <w:proofErr w:type="spellEnd"/>
      <w:r>
        <w:t xml:space="preserve"> </w:t>
      </w:r>
      <w:proofErr w:type="spellStart"/>
      <w:r>
        <w:t>goetlicher</w:t>
      </w:r>
      <w:proofErr w:type="spellEnd"/>
      <w:r>
        <w:t xml:space="preserve"> </w:t>
      </w:r>
      <w:proofErr w:type="spellStart"/>
      <w:r>
        <w:t>maiestat</w:t>
      </w:r>
      <w:proofErr w:type="spellEnd"/>
      <w:r>
        <w:t xml:space="preserve"> im </w:t>
      </w:r>
      <w:proofErr w:type="spellStart"/>
      <w:r>
        <w:t>himel</w:t>
      </w:r>
      <w:proofErr w:type="spellEnd"/>
      <w:r>
        <w:t xml:space="preserve"> / ein </w:t>
      </w:r>
      <w:proofErr w:type="spellStart"/>
      <w:r>
        <w:t>pfleger</w:t>
      </w:r>
      <w:proofErr w:type="spellEnd"/>
      <w:r>
        <w:t xml:space="preserve"> aller heiligen guter und </w:t>
      </w:r>
      <w:proofErr w:type="spellStart"/>
      <w:r>
        <w:t>vorwarer</w:t>
      </w:r>
      <w:proofErr w:type="spellEnd"/>
      <w:r>
        <w:t xml:space="preserve"> / der </w:t>
      </w:r>
      <w:proofErr w:type="spellStart"/>
      <w:r>
        <w:t>hymelischen</w:t>
      </w:r>
      <w:proofErr w:type="spellEnd"/>
      <w:r>
        <w:t xml:space="preserve"> </w:t>
      </w:r>
      <w:proofErr w:type="spellStart"/>
      <w:r>
        <w:t>huetten</w:t>
      </w:r>
      <w:proofErr w:type="spellEnd"/>
      <w:r>
        <w:t xml:space="preserve">. Welche </w:t>
      </w:r>
      <w:proofErr w:type="spellStart"/>
      <w:r>
        <w:t>got</w:t>
      </w:r>
      <w:proofErr w:type="spellEnd"/>
      <w:r>
        <w:t xml:space="preserve"> </w:t>
      </w:r>
      <w:proofErr w:type="spellStart"/>
      <w:r>
        <w:t>selb</w:t>
      </w:r>
      <w:proofErr w:type="spellEnd"/>
      <w:r>
        <w:t xml:space="preserve"> </w:t>
      </w:r>
      <w:proofErr w:type="spellStart"/>
      <w:r>
        <w:t>auffgericht</w:t>
      </w:r>
      <w:proofErr w:type="spellEnd"/>
      <w:r>
        <w:t xml:space="preserve"> hat / </w:t>
      </w:r>
      <w:proofErr w:type="spellStart"/>
      <w:r>
        <w:t>unn</w:t>
      </w:r>
      <w:proofErr w:type="spellEnd"/>
      <w:r>
        <w:t xml:space="preserve"> ist </w:t>
      </w:r>
      <w:proofErr w:type="spellStart"/>
      <w:r>
        <w:t>nit</w:t>
      </w:r>
      <w:proofErr w:type="spellEnd"/>
      <w:r>
        <w:t xml:space="preserve"> mit </w:t>
      </w:r>
      <w:proofErr w:type="spellStart"/>
      <w:r>
        <w:t>menschen</w:t>
      </w:r>
      <w:proofErr w:type="spellEnd"/>
      <w:r>
        <w:t xml:space="preserve"> </w:t>
      </w:r>
      <w:proofErr w:type="spellStart"/>
      <w:r>
        <w:t>henden</w:t>
      </w:r>
      <w:proofErr w:type="spellEnd"/>
      <w:r>
        <w:t xml:space="preserve"> </w:t>
      </w:r>
      <w:proofErr w:type="spellStart"/>
      <w:r>
        <w:t>erbawet</w:t>
      </w:r>
      <w:proofErr w:type="spellEnd"/>
      <w:r>
        <w:t xml:space="preserve">. </w:t>
      </w:r>
    </w:p>
    <w:p w14:paraId="563B18F7" w14:textId="77777777" w:rsidR="00593B51" w:rsidRDefault="00593B51" w:rsidP="00593B51">
      <w:pPr>
        <w:pStyle w:val="StandardWeb"/>
      </w:pPr>
      <w:r>
        <w:t xml:space="preserve">Er ist </w:t>
      </w:r>
      <w:proofErr w:type="spellStart"/>
      <w:r>
        <w:t>ewren</w:t>
      </w:r>
      <w:proofErr w:type="spellEnd"/>
      <w:r>
        <w:t xml:space="preserve"> </w:t>
      </w:r>
      <w:proofErr w:type="spellStart"/>
      <w:r>
        <w:t>henden</w:t>
      </w:r>
      <w:proofErr w:type="spellEnd"/>
      <w:r>
        <w:t xml:space="preserve"> entgangen / </w:t>
      </w:r>
      <w:proofErr w:type="spellStart"/>
      <w:r>
        <w:t>ir</w:t>
      </w:r>
      <w:proofErr w:type="spellEnd"/>
      <w:r>
        <w:t xml:space="preserve"> </w:t>
      </w:r>
      <w:proofErr w:type="spellStart"/>
      <w:r>
        <w:t>koent</w:t>
      </w:r>
      <w:proofErr w:type="spellEnd"/>
      <w:r>
        <w:t xml:space="preserve"> </w:t>
      </w:r>
      <w:proofErr w:type="spellStart"/>
      <w:r>
        <w:t>yn</w:t>
      </w:r>
      <w:proofErr w:type="spellEnd"/>
      <w:r>
        <w:t xml:space="preserve"> </w:t>
      </w:r>
      <w:proofErr w:type="spellStart"/>
      <w:r>
        <w:t>nit</w:t>
      </w:r>
      <w:proofErr w:type="spellEnd"/>
      <w:r>
        <w:t xml:space="preserve"> mehr martern / und lest sich </w:t>
      </w:r>
      <w:proofErr w:type="spellStart"/>
      <w:r>
        <w:t>nit</w:t>
      </w:r>
      <w:proofErr w:type="spellEnd"/>
      <w:r>
        <w:t xml:space="preserve"> mehr </w:t>
      </w:r>
      <w:proofErr w:type="spellStart"/>
      <w:r>
        <w:t>opffern</w:t>
      </w:r>
      <w:proofErr w:type="spellEnd"/>
      <w:r>
        <w:t xml:space="preserve"> / und </w:t>
      </w:r>
      <w:proofErr w:type="spellStart"/>
      <w:r>
        <w:t>wil</w:t>
      </w:r>
      <w:proofErr w:type="spellEnd"/>
      <w:r>
        <w:t xml:space="preserve"> </w:t>
      </w:r>
      <w:proofErr w:type="spellStart"/>
      <w:r>
        <w:t>nit</w:t>
      </w:r>
      <w:proofErr w:type="spellEnd"/>
      <w:r>
        <w:t xml:space="preserve"> </w:t>
      </w:r>
      <w:proofErr w:type="spellStart"/>
      <w:r>
        <w:t>offt</w:t>
      </w:r>
      <w:proofErr w:type="spellEnd"/>
      <w:r>
        <w:t xml:space="preserve"> </w:t>
      </w:r>
      <w:proofErr w:type="spellStart"/>
      <w:r>
        <w:t>geopffert</w:t>
      </w:r>
      <w:proofErr w:type="spellEnd"/>
      <w:r>
        <w:t xml:space="preserve"> sein. Er steht </w:t>
      </w:r>
      <w:proofErr w:type="spellStart"/>
      <w:r>
        <w:t>fuer</w:t>
      </w:r>
      <w:proofErr w:type="spellEnd"/>
      <w:r>
        <w:t xml:space="preserve"> dem </w:t>
      </w:r>
      <w:proofErr w:type="spellStart"/>
      <w:r>
        <w:t>vater</w:t>
      </w:r>
      <w:proofErr w:type="spellEnd"/>
      <w:r>
        <w:t xml:space="preserve"> / </w:t>
      </w:r>
      <w:proofErr w:type="spellStart"/>
      <w:r>
        <w:t>fuer</w:t>
      </w:r>
      <w:proofErr w:type="spellEnd"/>
      <w:r>
        <w:t xml:space="preserve"> uns / und </w:t>
      </w:r>
      <w:proofErr w:type="spellStart"/>
      <w:r>
        <w:t>vorbitt</w:t>
      </w:r>
      <w:proofErr w:type="spellEnd"/>
      <w:r>
        <w:t xml:space="preserve"> / </w:t>
      </w:r>
      <w:proofErr w:type="spellStart"/>
      <w:r>
        <w:t>unn</w:t>
      </w:r>
      <w:proofErr w:type="spellEnd"/>
      <w:r>
        <w:t xml:space="preserve"> vortritt uns / </w:t>
      </w:r>
      <w:proofErr w:type="spellStart"/>
      <w:r>
        <w:t>nit</w:t>
      </w:r>
      <w:proofErr w:type="spellEnd"/>
      <w:r>
        <w:t xml:space="preserve"> durch </w:t>
      </w:r>
      <w:proofErr w:type="spellStart"/>
      <w:r>
        <w:t>newen</w:t>
      </w:r>
      <w:proofErr w:type="spellEnd"/>
      <w:r>
        <w:t xml:space="preserve"> </w:t>
      </w:r>
      <w:proofErr w:type="spellStart"/>
      <w:r>
        <w:t>tranck</w:t>
      </w:r>
      <w:proofErr w:type="spellEnd"/>
      <w:r>
        <w:t xml:space="preserve"> / seines </w:t>
      </w:r>
      <w:proofErr w:type="spellStart"/>
      <w:r>
        <w:t>kelchs</w:t>
      </w:r>
      <w:proofErr w:type="spellEnd"/>
      <w:r>
        <w:t xml:space="preserve"> / welchen er eins </w:t>
      </w:r>
      <w:proofErr w:type="spellStart"/>
      <w:r>
        <w:t>getruncken</w:t>
      </w:r>
      <w:proofErr w:type="spellEnd"/>
      <w:r>
        <w:t xml:space="preserve"> hat / </w:t>
      </w:r>
      <w:proofErr w:type="spellStart"/>
      <w:r>
        <w:t>unnd</w:t>
      </w:r>
      <w:proofErr w:type="spellEnd"/>
      <w:r>
        <w:t xml:space="preserve"> nicht mehr </w:t>
      </w:r>
      <w:proofErr w:type="spellStart"/>
      <w:r>
        <w:t>trincken</w:t>
      </w:r>
      <w:proofErr w:type="spellEnd"/>
      <w:r>
        <w:t xml:space="preserve"> </w:t>
      </w:r>
      <w:proofErr w:type="spellStart"/>
      <w:r>
        <w:t>wil</w:t>
      </w:r>
      <w:proofErr w:type="spellEnd"/>
      <w:r>
        <w:t xml:space="preserve">. Christus </w:t>
      </w:r>
      <w:proofErr w:type="spellStart"/>
      <w:r>
        <w:t>trinckt</w:t>
      </w:r>
      <w:proofErr w:type="spellEnd"/>
      <w:r>
        <w:t xml:space="preserve"> einen </w:t>
      </w:r>
      <w:proofErr w:type="spellStart"/>
      <w:r>
        <w:t>newen</w:t>
      </w:r>
      <w:proofErr w:type="spellEnd"/>
      <w:r>
        <w:t xml:space="preserve"> wein / in seines </w:t>
      </w:r>
      <w:proofErr w:type="spellStart"/>
      <w:r>
        <w:t>vaters</w:t>
      </w:r>
      <w:proofErr w:type="spellEnd"/>
      <w:r>
        <w:t xml:space="preserve"> reich / do er sich </w:t>
      </w:r>
      <w:proofErr w:type="spellStart"/>
      <w:r>
        <w:t>nit</w:t>
      </w:r>
      <w:proofErr w:type="spellEnd"/>
      <w:r>
        <w:t xml:space="preserve"> </w:t>
      </w:r>
      <w:proofErr w:type="spellStart"/>
      <w:r>
        <w:t>lesset</w:t>
      </w:r>
      <w:proofErr w:type="spellEnd"/>
      <w:r>
        <w:t xml:space="preserve"> martern / </w:t>
      </w:r>
      <w:proofErr w:type="spellStart"/>
      <w:r>
        <w:t>unn</w:t>
      </w:r>
      <w:proofErr w:type="spellEnd"/>
      <w:r>
        <w:t xml:space="preserve"> </w:t>
      </w:r>
      <w:proofErr w:type="spellStart"/>
      <w:r>
        <w:t>ermoerdten</w:t>
      </w:r>
      <w:proofErr w:type="spellEnd"/>
      <w:r>
        <w:t xml:space="preserve">. </w:t>
      </w:r>
    </w:p>
    <w:p w14:paraId="3439B258" w14:textId="77777777" w:rsidR="00593B51" w:rsidRDefault="00593B51" w:rsidP="00593B51">
      <w:pPr>
        <w:pStyle w:val="StandardWeb"/>
      </w:pPr>
      <w:r>
        <w:t xml:space="preserve">Das alles rede ich nicht der halben / das euch / die </w:t>
      </w:r>
      <w:proofErr w:type="spellStart"/>
      <w:r>
        <w:t>leyhen</w:t>
      </w:r>
      <w:proofErr w:type="spellEnd"/>
      <w:r>
        <w:t xml:space="preserve"> / der </w:t>
      </w:r>
      <w:proofErr w:type="spellStart"/>
      <w:r>
        <w:t>massen</w:t>
      </w:r>
      <w:proofErr w:type="spellEnd"/>
      <w:r>
        <w:t xml:space="preserve"> </w:t>
      </w:r>
      <w:proofErr w:type="spellStart"/>
      <w:r>
        <w:t>schelleten</w:t>
      </w:r>
      <w:proofErr w:type="spellEnd"/>
      <w:r>
        <w:t xml:space="preserve"> / sondern das </w:t>
      </w:r>
      <w:proofErr w:type="spellStart"/>
      <w:r>
        <w:t>ir</w:t>
      </w:r>
      <w:proofErr w:type="spellEnd"/>
      <w:r>
        <w:t xml:space="preserve"> euch / recht entsinnen / und uff </w:t>
      </w:r>
      <w:proofErr w:type="spellStart"/>
      <w:r>
        <w:t>hoeren</w:t>
      </w:r>
      <w:proofErr w:type="spellEnd"/>
      <w:r>
        <w:t xml:space="preserve"> </w:t>
      </w:r>
      <w:proofErr w:type="spellStart"/>
      <w:r>
        <w:t>wolt</w:t>
      </w:r>
      <w:proofErr w:type="spellEnd"/>
      <w:r>
        <w:t xml:space="preserve"> / Christum zu </w:t>
      </w:r>
      <w:proofErr w:type="spellStart"/>
      <w:r>
        <w:t>hoenen</w:t>
      </w:r>
      <w:proofErr w:type="spellEnd"/>
      <w:r>
        <w:t xml:space="preserve"> </w:t>
      </w:r>
      <w:proofErr w:type="spellStart"/>
      <w:r>
        <w:t>unn</w:t>
      </w:r>
      <w:proofErr w:type="spellEnd"/>
      <w:r>
        <w:t xml:space="preserve"> martern. ich </w:t>
      </w:r>
      <w:proofErr w:type="spellStart"/>
      <w:r>
        <w:t>wuensch</w:t>
      </w:r>
      <w:proofErr w:type="spellEnd"/>
      <w:r>
        <w:t xml:space="preserve"> euch / </w:t>
      </w:r>
      <w:proofErr w:type="spellStart"/>
      <w:r>
        <w:t>Gotis</w:t>
      </w:r>
      <w:proofErr w:type="spellEnd"/>
      <w:r>
        <w:t xml:space="preserve"> </w:t>
      </w:r>
      <w:proofErr w:type="spellStart"/>
      <w:r>
        <w:t>barmhertzigkeit</w:t>
      </w:r>
      <w:proofErr w:type="spellEnd"/>
      <w:r>
        <w:t xml:space="preserve"> / und sage euch </w:t>
      </w:r>
      <w:proofErr w:type="spellStart"/>
      <w:r>
        <w:t>ewre</w:t>
      </w:r>
      <w:proofErr w:type="spellEnd"/>
      <w:r>
        <w:t xml:space="preserve"> </w:t>
      </w:r>
      <w:proofErr w:type="spellStart"/>
      <w:r>
        <w:t>laster</w:t>
      </w:r>
      <w:proofErr w:type="spellEnd"/>
      <w:r>
        <w:t xml:space="preserve"> / mit </w:t>
      </w:r>
      <w:proofErr w:type="spellStart"/>
      <w:r>
        <w:t>schmelichen</w:t>
      </w:r>
      <w:proofErr w:type="spellEnd"/>
      <w:r>
        <w:t xml:space="preserve"> worten / der </w:t>
      </w:r>
      <w:proofErr w:type="spellStart"/>
      <w:r>
        <w:t>ir</w:t>
      </w:r>
      <w:proofErr w:type="spellEnd"/>
      <w:r>
        <w:t xml:space="preserve"> </w:t>
      </w:r>
      <w:proofErr w:type="spellStart"/>
      <w:r>
        <w:t>wirdig</w:t>
      </w:r>
      <w:proofErr w:type="spellEnd"/>
      <w:r>
        <w:t xml:space="preserve"> </w:t>
      </w:r>
      <w:proofErr w:type="spellStart"/>
      <w:r>
        <w:t>seyt</w:t>
      </w:r>
      <w:proofErr w:type="spellEnd"/>
      <w:r>
        <w:t xml:space="preserve"> / </w:t>
      </w:r>
      <w:proofErr w:type="spellStart"/>
      <w:r>
        <w:t>auff</w:t>
      </w:r>
      <w:proofErr w:type="spellEnd"/>
      <w:r>
        <w:t xml:space="preserve"> das euch </w:t>
      </w:r>
      <w:proofErr w:type="spellStart"/>
      <w:r>
        <w:t>vordrieß</w:t>
      </w:r>
      <w:proofErr w:type="spellEnd"/>
      <w:r>
        <w:t xml:space="preserve"> / </w:t>
      </w:r>
      <w:proofErr w:type="spellStart"/>
      <w:r>
        <w:t>eynen</w:t>
      </w:r>
      <w:proofErr w:type="spellEnd"/>
      <w:r>
        <w:t xml:space="preserve"> </w:t>
      </w:r>
      <w:proofErr w:type="spellStart"/>
      <w:r>
        <w:t>solchennn</w:t>
      </w:r>
      <w:proofErr w:type="spellEnd"/>
      <w:r>
        <w:t xml:space="preserve"> </w:t>
      </w:r>
      <w:proofErr w:type="spellStart"/>
      <w:r>
        <w:t>boesen</w:t>
      </w:r>
      <w:proofErr w:type="spellEnd"/>
      <w:r>
        <w:t xml:space="preserve"> </w:t>
      </w:r>
      <w:proofErr w:type="spellStart"/>
      <w:r>
        <w:t>namen</w:t>
      </w:r>
      <w:proofErr w:type="spellEnd"/>
      <w:r>
        <w:t xml:space="preserve"> zu haben / </w:t>
      </w:r>
      <w:proofErr w:type="spellStart"/>
      <w:r>
        <w:t>under</w:t>
      </w:r>
      <w:proofErr w:type="spellEnd"/>
      <w:r>
        <w:t xml:space="preserve"> den Christen. </w:t>
      </w:r>
    </w:p>
    <w:p w14:paraId="247BA20D" w14:textId="77777777" w:rsidR="00593B51" w:rsidRDefault="00593B51" w:rsidP="00593B51">
      <w:pPr>
        <w:pStyle w:val="StandardWeb"/>
      </w:pPr>
      <w:r>
        <w:t xml:space="preserve">Die Christum ein </w:t>
      </w:r>
      <w:proofErr w:type="spellStart"/>
      <w:r>
        <w:t>opffer</w:t>
      </w:r>
      <w:proofErr w:type="spellEnd"/>
      <w:r>
        <w:t xml:space="preserve"> (in den </w:t>
      </w:r>
      <w:proofErr w:type="spellStart"/>
      <w:r>
        <w:t>pfeffischen</w:t>
      </w:r>
      <w:proofErr w:type="spellEnd"/>
      <w:r>
        <w:t xml:space="preserve"> messen) </w:t>
      </w:r>
      <w:proofErr w:type="spellStart"/>
      <w:r>
        <w:t>heyssen</w:t>
      </w:r>
      <w:proofErr w:type="spellEnd"/>
      <w:r>
        <w:t xml:space="preserve"> / und </w:t>
      </w:r>
      <w:proofErr w:type="spellStart"/>
      <w:r>
        <w:t>woellen</w:t>
      </w:r>
      <w:proofErr w:type="spellEnd"/>
      <w:r>
        <w:t xml:space="preserve"> </w:t>
      </w:r>
      <w:proofErr w:type="spellStart"/>
      <w:r>
        <w:t>yhn</w:t>
      </w:r>
      <w:proofErr w:type="spellEnd"/>
      <w:r>
        <w:t xml:space="preserve"> </w:t>
      </w:r>
      <w:proofErr w:type="spellStart"/>
      <w:r>
        <w:t>teglich</w:t>
      </w:r>
      <w:proofErr w:type="spellEnd"/>
      <w:r>
        <w:t xml:space="preserve"> / </w:t>
      </w:r>
      <w:proofErr w:type="spellStart"/>
      <w:r>
        <w:t>fuer</w:t>
      </w:r>
      <w:proofErr w:type="spellEnd"/>
      <w:r>
        <w:t xml:space="preserve"> </w:t>
      </w:r>
      <w:proofErr w:type="spellStart"/>
      <w:r>
        <w:t>new</w:t>
      </w:r>
      <w:proofErr w:type="spellEnd"/>
      <w:r>
        <w:t xml:space="preserve"> </w:t>
      </w:r>
      <w:proofErr w:type="spellStart"/>
      <w:r>
        <w:t>tegliche</w:t>
      </w:r>
      <w:proofErr w:type="spellEnd"/>
      <w:r>
        <w:t xml:space="preserve"> </w:t>
      </w:r>
      <w:proofErr w:type="spellStart"/>
      <w:r>
        <w:t>sunde</w:t>
      </w:r>
      <w:proofErr w:type="spellEnd"/>
      <w:r>
        <w:t xml:space="preserve"> </w:t>
      </w:r>
      <w:proofErr w:type="spellStart"/>
      <w:r>
        <w:t>opffern</w:t>
      </w:r>
      <w:proofErr w:type="spellEnd"/>
      <w:r>
        <w:t xml:space="preserve"> / die machen Christus todt </w:t>
      </w:r>
      <w:proofErr w:type="spellStart"/>
      <w:r>
        <w:t>unnd</w:t>
      </w:r>
      <w:proofErr w:type="spellEnd"/>
      <w:r>
        <w:t xml:space="preserve"> </w:t>
      </w:r>
      <w:proofErr w:type="spellStart"/>
      <w:r>
        <w:t>opffer</w:t>
      </w:r>
      <w:proofErr w:type="spellEnd"/>
      <w:r>
        <w:t xml:space="preserve"> / </w:t>
      </w:r>
      <w:proofErr w:type="spellStart"/>
      <w:r>
        <w:t>unnuetz</w:t>
      </w:r>
      <w:proofErr w:type="spellEnd"/>
      <w:r>
        <w:t xml:space="preserve"> / ungerecht </w:t>
      </w:r>
      <w:proofErr w:type="spellStart"/>
      <w:r>
        <w:t>unnd</w:t>
      </w:r>
      <w:proofErr w:type="spellEnd"/>
      <w:r>
        <w:t xml:space="preserve"> zu nicht. </w:t>
      </w:r>
      <w:proofErr w:type="spellStart"/>
      <w:r>
        <w:t>Seintemal</w:t>
      </w:r>
      <w:proofErr w:type="spellEnd"/>
      <w:r>
        <w:t xml:space="preserve"> Christus / unser </w:t>
      </w:r>
      <w:proofErr w:type="spellStart"/>
      <w:r>
        <w:t>sunden</w:t>
      </w:r>
      <w:proofErr w:type="spellEnd"/>
      <w:r>
        <w:t xml:space="preserve"> halben gestorben ist / </w:t>
      </w:r>
      <w:proofErr w:type="spellStart"/>
      <w:r>
        <w:t>unnd</w:t>
      </w:r>
      <w:proofErr w:type="spellEnd"/>
      <w:r>
        <w:t xml:space="preserve"> nicht allein </w:t>
      </w:r>
      <w:proofErr w:type="spellStart"/>
      <w:r>
        <w:t>fur</w:t>
      </w:r>
      <w:proofErr w:type="spellEnd"/>
      <w:r>
        <w:t xml:space="preserve"> unser </w:t>
      </w:r>
      <w:proofErr w:type="spellStart"/>
      <w:r>
        <w:t>sunde</w:t>
      </w:r>
      <w:proofErr w:type="spellEnd"/>
      <w:r>
        <w:t xml:space="preserve"> / sondern auch / der </w:t>
      </w:r>
      <w:proofErr w:type="spellStart"/>
      <w:r>
        <w:t>gantzen</w:t>
      </w:r>
      <w:proofErr w:type="spellEnd"/>
      <w:r>
        <w:t xml:space="preserve"> </w:t>
      </w:r>
      <w:proofErr w:type="spellStart"/>
      <w:r>
        <w:t>welt</w:t>
      </w:r>
      <w:proofErr w:type="spellEnd"/>
      <w:r>
        <w:t xml:space="preserve"> / </w:t>
      </w:r>
      <w:proofErr w:type="spellStart"/>
      <w:r>
        <w:t>unnd</w:t>
      </w:r>
      <w:proofErr w:type="spellEnd"/>
      <w:r>
        <w:t xml:space="preserve"> hat sie alle </w:t>
      </w:r>
      <w:proofErr w:type="spellStart"/>
      <w:r>
        <w:t>sampt</w:t>
      </w:r>
      <w:proofErr w:type="spellEnd"/>
      <w:r>
        <w:t xml:space="preserve"> / </w:t>
      </w:r>
      <w:proofErr w:type="spellStart"/>
      <w:r>
        <w:t>auß</w:t>
      </w:r>
      <w:proofErr w:type="spellEnd"/>
      <w:r>
        <w:t xml:space="preserve"> der </w:t>
      </w:r>
      <w:proofErr w:type="spellStart"/>
      <w:r>
        <w:t>sunden</w:t>
      </w:r>
      <w:proofErr w:type="spellEnd"/>
      <w:r>
        <w:t xml:space="preserve"> gewissen abgewaschen / </w:t>
      </w:r>
      <w:proofErr w:type="spellStart"/>
      <w:r>
        <w:t>auff</w:t>
      </w:r>
      <w:proofErr w:type="spellEnd"/>
      <w:r>
        <w:t xml:space="preserve"> ein mal / so Christum </w:t>
      </w:r>
      <w:proofErr w:type="spellStart"/>
      <w:r>
        <w:t>unnd</w:t>
      </w:r>
      <w:proofErr w:type="spellEnd"/>
      <w:r>
        <w:t xml:space="preserve"> sein </w:t>
      </w:r>
      <w:proofErr w:type="spellStart"/>
      <w:r>
        <w:t>blut</w:t>
      </w:r>
      <w:proofErr w:type="spellEnd"/>
      <w:r>
        <w:t xml:space="preserve"> / durch den glauben / in </w:t>
      </w:r>
      <w:proofErr w:type="spellStart"/>
      <w:r>
        <w:t>yrem</w:t>
      </w:r>
      <w:proofErr w:type="spellEnd"/>
      <w:r>
        <w:t xml:space="preserve"> </w:t>
      </w:r>
      <w:proofErr w:type="spellStart"/>
      <w:r>
        <w:t>hertzen</w:t>
      </w:r>
      <w:proofErr w:type="spellEnd"/>
      <w:r>
        <w:t xml:space="preserve"> und gewissen / </w:t>
      </w:r>
      <w:proofErr w:type="spellStart"/>
      <w:r>
        <w:t>warhafftig</w:t>
      </w:r>
      <w:proofErr w:type="spellEnd"/>
      <w:r>
        <w:t xml:space="preserve"> erkennen / </w:t>
      </w:r>
      <w:proofErr w:type="spellStart"/>
      <w:r>
        <w:t>unnd</w:t>
      </w:r>
      <w:proofErr w:type="spellEnd"/>
      <w:r>
        <w:t xml:space="preserve"> er ist das </w:t>
      </w:r>
      <w:proofErr w:type="spellStart"/>
      <w:r>
        <w:t>lamb</w:t>
      </w:r>
      <w:proofErr w:type="spellEnd"/>
      <w:r>
        <w:t xml:space="preserve"> / das der </w:t>
      </w:r>
      <w:proofErr w:type="spellStart"/>
      <w:r>
        <w:t>welt</w:t>
      </w:r>
      <w:proofErr w:type="spellEnd"/>
      <w:r>
        <w:t xml:space="preserve"> </w:t>
      </w:r>
      <w:proofErr w:type="spellStart"/>
      <w:r>
        <w:t>sunde</w:t>
      </w:r>
      <w:proofErr w:type="spellEnd"/>
      <w:r>
        <w:t xml:space="preserve"> hinweg trug. Das hat er durch </w:t>
      </w:r>
      <w:proofErr w:type="spellStart"/>
      <w:r>
        <w:t>eynen</w:t>
      </w:r>
      <w:proofErr w:type="spellEnd"/>
      <w:r>
        <w:t xml:space="preserve"> todt / und ein </w:t>
      </w:r>
      <w:proofErr w:type="spellStart"/>
      <w:r>
        <w:t>opffer</w:t>
      </w:r>
      <w:proofErr w:type="spellEnd"/>
      <w:r>
        <w:t xml:space="preserve"> gethan / und uns volle </w:t>
      </w:r>
      <w:proofErr w:type="spellStart"/>
      <w:r>
        <w:t>gerechtickeit</w:t>
      </w:r>
      <w:proofErr w:type="spellEnd"/>
      <w:r>
        <w:t xml:space="preserve"> erlangt. Welcher nu spricht / das Christus alle tag / ein </w:t>
      </w:r>
      <w:proofErr w:type="spellStart"/>
      <w:r>
        <w:t>opffer</w:t>
      </w:r>
      <w:proofErr w:type="spellEnd"/>
      <w:r>
        <w:t xml:space="preserve"> seyn / derhalben / das wir durch die messe / </w:t>
      </w:r>
      <w:proofErr w:type="spellStart"/>
      <w:r>
        <w:t>vorgebung</w:t>
      </w:r>
      <w:proofErr w:type="spellEnd"/>
      <w:r>
        <w:t xml:space="preserve"> der </w:t>
      </w:r>
      <w:proofErr w:type="spellStart"/>
      <w:r>
        <w:t>sunden</w:t>
      </w:r>
      <w:proofErr w:type="spellEnd"/>
      <w:r>
        <w:t xml:space="preserve"> erlangen / der muß auch sagen / das uns der todt </w:t>
      </w:r>
      <w:proofErr w:type="spellStart"/>
      <w:r>
        <w:t>unnd</w:t>
      </w:r>
      <w:proofErr w:type="spellEnd"/>
      <w:r>
        <w:t xml:space="preserve"> </w:t>
      </w:r>
      <w:proofErr w:type="spellStart"/>
      <w:r>
        <w:t>opffer</w:t>
      </w:r>
      <w:proofErr w:type="spellEnd"/>
      <w:r>
        <w:t xml:space="preserve"> Christi / </w:t>
      </w:r>
      <w:proofErr w:type="spellStart"/>
      <w:r>
        <w:t>vorgebung</w:t>
      </w:r>
      <w:proofErr w:type="spellEnd"/>
      <w:r>
        <w:t xml:space="preserve"> der </w:t>
      </w:r>
      <w:proofErr w:type="spellStart"/>
      <w:r>
        <w:t>sunde</w:t>
      </w:r>
      <w:proofErr w:type="spellEnd"/>
      <w:r>
        <w:t xml:space="preserve"> </w:t>
      </w:r>
      <w:proofErr w:type="spellStart"/>
      <w:r>
        <w:t>nit</w:t>
      </w:r>
      <w:proofErr w:type="spellEnd"/>
      <w:r>
        <w:t xml:space="preserve"> erlangt hab / </w:t>
      </w:r>
      <w:proofErr w:type="spellStart"/>
      <w:r>
        <w:t>unnd</w:t>
      </w:r>
      <w:proofErr w:type="spellEnd"/>
      <w:r>
        <w:t xml:space="preserve"> das Christus </w:t>
      </w:r>
      <w:proofErr w:type="spellStart"/>
      <w:r>
        <w:t>umb</w:t>
      </w:r>
      <w:proofErr w:type="spellEnd"/>
      <w:r>
        <w:t xml:space="preserve"> sonst / und </w:t>
      </w:r>
      <w:proofErr w:type="spellStart"/>
      <w:r>
        <w:t>vorgebens</w:t>
      </w:r>
      <w:proofErr w:type="spellEnd"/>
      <w:r>
        <w:t xml:space="preserve"> gestorben / </w:t>
      </w:r>
      <w:proofErr w:type="spellStart"/>
      <w:r>
        <w:t>unnd</w:t>
      </w:r>
      <w:proofErr w:type="spellEnd"/>
      <w:r>
        <w:t xml:space="preserve"> das unser </w:t>
      </w:r>
      <w:proofErr w:type="spellStart"/>
      <w:r>
        <w:t>gerechtigkeit</w:t>
      </w:r>
      <w:proofErr w:type="spellEnd"/>
      <w:r>
        <w:t xml:space="preserve"> / in dem gehorsam Christi / durch welchen er in todt </w:t>
      </w:r>
      <w:proofErr w:type="spellStart"/>
      <w:r>
        <w:t>gieng</w:t>
      </w:r>
      <w:proofErr w:type="spellEnd"/>
      <w:r>
        <w:t xml:space="preserve"> / </w:t>
      </w:r>
      <w:proofErr w:type="spellStart"/>
      <w:r>
        <w:t>nit</w:t>
      </w:r>
      <w:proofErr w:type="spellEnd"/>
      <w:r>
        <w:t xml:space="preserve"> gestanden sey. Das wer aber </w:t>
      </w:r>
      <w:proofErr w:type="spellStart"/>
      <w:r>
        <w:t>nit</w:t>
      </w:r>
      <w:proofErr w:type="spellEnd"/>
      <w:r>
        <w:t xml:space="preserve"> anders / dann Christum </w:t>
      </w:r>
      <w:proofErr w:type="spellStart"/>
      <w:r>
        <w:t>auff</w:t>
      </w:r>
      <w:proofErr w:type="spellEnd"/>
      <w:r>
        <w:t xml:space="preserve"> heben / und </w:t>
      </w:r>
      <w:proofErr w:type="spellStart"/>
      <w:r>
        <w:t>wegnemen</w:t>
      </w:r>
      <w:proofErr w:type="spellEnd"/>
      <w:r>
        <w:t xml:space="preserve"> / und Christum zu nichts machen / als </w:t>
      </w:r>
      <w:proofErr w:type="spellStart"/>
      <w:r>
        <w:t>offt</w:t>
      </w:r>
      <w:proofErr w:type="spellEnd"/>
      <w:r>
        <w:t xml:space="preserve"> gesagt ist. </w:t>
      </w:r>
    </w:p>
    <w:p w14:paraId="36049C86" w14:textId="77777777" w:rsidR="00593B51" w:rsidRDefault="00593B51" w:rsidP="00593B51">
      <w:pPr>
        <w:pStyle w:val="StandardWeb"/>
      </w:pPr>
      <w:proofErr w:type="spellStart"/>
      <w:r>
        <w:t>Sihe</w:t>
      </w:r>
      <w:proofErr w:type="spellEnd"/>
      <w:r>
        <w:t xml:space="preserve"> / Paulus achtet das </w:t>
      </w:r>
      <w:proofErr w:type="spellStart"/>
      <w:r>
        <w:t>fur</w:t>
      </w:r>
      <w:proofErr w:type="spellEnd"/>
      <w:r>
        <w:t xml:space="preserve"> ein groß </w:t>
      </w:r>
      <w:proofErr w:type="spellStart"/>
      <w:r>
        <w:t>uebel</w:t>
      </w:r>
      <w:proofErr w:type="spellEnd"/>
      <w:r>
        <w:t xml:space="preserve"> / als ist / das etliche sagen / das </w:t>
      </w:r>
      <w:proofErr w:type="spellStart"/>
      <w:r>
        <w:t>gerechtigkeyt</w:t>
      </w:r>
      <w:proofErr w:type="spellEnd"/>
      <w:r>
        <w:t xml:space="preserve"> durchs </w:t>
      </w:r>
      <w:proofErr w:type="spellStart"/>
      <w:r>
        <w:t>gesetz</w:t>
      </w:r>
      <w:proofErr w:type="spellEnd"/>
      <w:r>
        <w:t xml:space="preserve"> sey. Und er spricht. Es </w:t>
      </w:r>
      <w:proofErr w:type="spellStart"/>
      <w:r>
        <w:t>muest</w:t>
      </w:r>
      <w:proofErr w:type="spellEnd"/>
      <w:r>
        <w:t xml:space="preserve"> </w:t>
      </w:r>
      <w:proofErr w:type="spellStart"/>
      <w:r>
        <w:t>volgen</w:t>
      </w:r>
      <w:proofErr w:type="spellEnd"/>
      <w:r>
        <w:t xml:space="preserve"> / das Christus </w:t>
      </w:r>
      <w:proofErr w:type="spellStart"/>
      <w:r>
        <w:t>umb</w:t>
      </w:r>
      <w:proofErr w:type="spellEnd"/>
      <w:r>
        <w:t xml:space="preserve"> sonst gestorben </w:t>
      </w:r>
      <w:proofErr w:type="spellStart"/>
      <w:r>
        <w:t>were</w:t>
      </w:r>
      <w:proofErr w:type="spellEnd"/>
      <w:r>
        <w:t xml:space="preserve">. So auch sag ich euch / wenn </w:t>
      </w:r>
      <w:proofErr w:type="spellStart"/>
      <w:r>
        <w:t>ir</w:t>
      </w:r>
      <w:proofErr w:type="spellEnd"/>
      <w:r>
        <w:t xml:space="preserve"> Christum alle tag / in </w:t>
      </w:r>
      <w:proofErr w:type="spellStart"/>
      <w:r>
        <w:t>ewren</w:t>
      </w:r>
      <w:proofErr w:type="spellEnd"/>
      <w:r>
        <w:t xml:space="preserve"> messen / </w:t>
      </w:r>
      <w:proofErr w:type="spellStart"/>
      <w:r>
        <w:t>opffern</w:t>
      </w:r>
      <w:proofErr w:type="spellEnd"/>
      <w:r>
        <w:t xml:space="preserve"> </w:t>
      </w:r>
      <w:proofErr w:type="spellStart"/>
      <w:r>
        <w:t>koent</w:t>
      </w:r>
      <w:proofErr w:type="spellEnd"/>
      <w:r>
        <w:t xml:space="preserve"> / </w:t>
      </w:r>
      <w:proofErr w:type="spellStart"/>
      <w:r>
        <w:t>fur</w:t>
      </w:r>
      <w:proofErr w:type="spellEnd"/>
      <w:r>
        <w:t xml:space="preserve"> unsere </w:t>
      </w:r>
      <w:proofErr w:type="spellStart"/>
      <w:r>
        <w:t>newe</w:t>
      </w:r>
      <w:proofErr w:type="spellEnd"/>
      <w:r>
        <w:t xml:space="preserve"> </w:t>
      </w:r>
      <w:proofErr w:type="spellStart"/>
      <w:r>
        <w:t>sunde</w:t>
      </w:r>
      <w:proofErr w:type="spellEnd"/>
      <w:r>
        <w:t xml:space="preserve"> / </w:t>
      </w:r>
      <w:proofErr w:type="spellStart"/>
      <w:r>
        <w:t>mueste</w:t>
      </w:r>
      <w:proofErr w:type="spellEnd"/>
      <w:r>
        <w:t xml:space="preserve"> </w:t>
      </w:r>
      <w:proofErr w:type="spellStart"/>
      <w:r>
        <w:t>volgen</w:t>
      </w:r>
      <w:proofErr w:type="spellEnd"/>
      <w:r>
        <w:t xml:space="preserve"> / das Christus ernster todt / </w:t>
      </w:r>
      <w:proofErr w:type="spellStart"/>
      <w:r>
        <w:t>unnd</w:t>
      </w:r>
      <w:proofErr w:type="spellEnd"/>
      <w:r>
        <w:t xml:space="preserve"> sein gethan </w:t>
      </w:r>
      <w:proofErr w:type="spellStart"/>
      <w:r>
        <w:t>opffer</w:t>
      </w:r>
      <w:proofErr w:type="spellEnd"/>
      <w:r>
        <w:t xml:space="preserve"> / </w:t>
      </w:r>
      <w:proofErr w:type="spellStart"/>
      <w:r>
        <w:t>umb</w:t>
      </w:r>
      <w:proofErr w:type="spellEnd"/>
      <w:r>
        <w:t xml:space="preserve"> sonst geschehen wer. Und </w:t>
      </w:r>
      <w:proofErr w:type="spellStart"/>
      <w:r>
        <w:t>entlich</w:t>
      </w:r>
      <w:proofErr w:type="spellEnd"/>
      <w:r>
        <w:t xml:space="preserve"> / das unser </w:t>
      </w:r>
      <w:proofErr w:type="spellStart"/>
      <w:r>
        <w:t>gerechtigkeit</w:t>
      </w:r>
      <w:proofErr w:type="spellEnd"/>
      <w:r>
        <w:t xml:space="preserve"> / nicht </w:t>
      </w:r>
      <w:proofErr w:type="spellStart"/>
      <w:r>
        <w:t>auß</w:t>
      </w:r>
      <w:proofErr w:type="spellEnd"/>
      <w:r>
        <w:t xml:space="preserve"> Christo / sondern </w:t>
      </w:r>
      <w:proofErr w:type="spellStart"/>
      <w:r>
        <w:t>auß</w:t>
      </w:r>
      <w:proofErr w:type="spellEnd"/>
      <w:r>
        <w:t xml:space="preserve"> euch </w:t>
      </w:r>
      <w:proofErr w:type="spellStart"/>
      <w:r>
        <w:t>kom</w:t>
      </w:r>
      <w:proofErr w:type="spellEnd"/>
      <w:r>
        <w:t xml:space="preserve"> / den </w:t>
      </w:r>
      <w:proofErr w:type="spellStart"/>
      <w:r>
        <w:t>ir</w:t>
      </w:r>
      <w:proofErr w:type="spellEnd"/>
      <w:r>
        <w:t xml:space="preserve"> habet die messe erdacht. </w:t>
      </w:r>
    </w:p>
    <w:p w14:paraId="69F58550" w14:textId="77777777" w:rsidR="00593B51" w:rsidRDefault="00593B51" w:rsidP="00593B51">
      <w:pPr>
        <w:pStyle w:val="StandardWeb"/>
      </w:pPr>
      <w:r>
        <w:t xml:space="preserve">Ich bekenn </w:t>
      </w:r>
      <w:proofErr w:type="spellStart"/>
      <w:r>
        <w:t>fuer</w:t>
      </w:r>
      <w:proofErr w:type="spellEnd"/>
      <w:r>
        <w:t xml:space="preserve"> mich / </w:t>
      </w:r>
      <w:proofErr w:type="spellStart"/>
      <w:r>
        <w:t>unnd</w:t>
      </w:r>
      <w:proofErr w:type="spellEnd"/>
      <w:r>
        <w:t xml:space="preserve"> weis / das wider </w:t>
      </w:r>
      <w:proofErr w:type="spellStart"/>
      <w:r>
        <w:t>got</w:t>
      </w:r>
      <w:proofErr w:type="spellEnd"/>
      <w:r>
        <w:t xml:space="preserve"> </w:t>
      </w:r>
      <w:proofErr w:type="spellStart"/>
      <w:r>
        <w:t>unnd</w:t>
      </w:r>
      <w:proofErr w:type="spellEnd"/>
      <w:r>
        <w:t xml:space="preserve"> Christum ist / das Christus ein </w:t>
      </w:r>
      <w:proofErr w:type="spellStart"/>
      <w:r>
        <w:t>opffer</w:t>
      </w:r>
      <w:proofErr w:type="spellEnd"/>
      <w:r>
        <w:t xml:space="preserve"> sey / in der messe. Ich weis das Christus / nur ein mal / durch ein </w:t>
      </w:r>
      <w:proofErr w:type="spellStart"/>
      <w:r>
        <w:t>opffer</w:t>
      </w:r>
      <w:proofErr w:type="spellEnd"/>
      <w:r>
        <w:t xml:space="preserve"> / in </w:t>
      </w:r>
      <w:proofErr w:type="spellStart"/>
      <w:r>
        <w:t>hymel</w:t>
      </w:r>
      <w:proofErr w:type="spellEnd"/>
      <w:r>
        <w:t xml:space="preserve"> </w:t>
      </w:r>
      <w:proofErr w:type="spellStart"/>
      <w:r>
        <w:t>gangen</w:t>
      </w:r>
      <w:proofErr w:type="spellEnd"/>
      <w:r>
        <w:t xml:space="preserve"> ist / </w:t>
      </w:r>
      <w:proofErr w:type="spellStart"/>
      <w:r>
        <w:t>unnd</w:t>
      </w:r>
      <w:proofErr w:type="spellEnd"/>
      <w:r>
        <w:t xml:space="preserve"> hat uns ein ewig und </w:t>
      </w:r>
      <w:proofErr w:type="spellStart"/>
      <w:r>
        <w:t>unentliche</w:t>
      </w:r>
      <w:proofErr w:type="spellEnd"/>
      <w:r>
        <w:t xml:space="preserve"> </w:t>
      </w:r>
      <w:proofErr w:type="spellStart"/>
      <w:r>
        <w:t>erloesung</w:t>
      </w:r>
      <w:proofErr w:type="spellEnd"/>
      <w:r>
        <w:t xml:space="preserve"> / </w:t>
      </w:r>
      <w:proofErr w:type="spellStart"/>
      <w:r>
        <w:t>unnd</w:t>
      </w:r>
      <w:proofErr w:type="spellEnd"/>
      <w:r>
        <w:t xml:space="preserve"> </w:t>
      </w:r>
      <w:proofErr w:type="spellStart"/>
      <w:r>
        <w:t>vorgebung</w:t>
      </w:r>
      <w:proofErr w:type="spellEnd"/>
      <w:r>
        <w:t xml:space="preserve"> aller </w:t>
      </w:r>
      <w:proofErr w:type="spellStart"/>
      <w:r>
        <w:t>sunden</w:t>
      </w:r>
      <w:proofErr w:type="spellEnd"/>
      <w:r>
        <w:t xml:space="preserve"> / </w:t>
      </w:r>
      <w:proofErr w:type="spellStart"/>
      <w:r>
        <w:t>geschenckt</w:t>
      </w:r>
      <w:proofErr w:type="spellEnd"/>
      <w:r>
        <w:t xml:space="preserve"> / und das er nu </w:t>
      </w:r>
      <w:proofErr w:type="spellStart"/>
      <w:r>
        <w:t>nymmer</w:t>
      </w:r>
      <w:proofErr w:type="spellEnd"/>
      <w:r>
        <w:t xml:space="preserve"> </w:t>
      </w:r>
      <w:proofErr w:type="spellStart"/>
      <w:r>
        <w:t>auß</w:t>
      </w:r>
      <w:proofErr w:type="spellEnd"/>
      <w:r>
        <w:t xml:space="preserve"> der </w:t>
      </w:r>
      <w:proofErr w:type="spellStart"/>
      <w:r>
        <w:t>heyligen</w:t>
      </w:r>
      <w:proofErr w:type="spellEnd"/>
      <w:r>
        <w:t xml:space="preserve"> </w:t>
      </w:r>
      <w:proofErr w:type="spellStart"/>
      <w:r>
        <w:t>stadt</w:t>
      </w:r>
      <w:proofErr w:type="spellEnd"/>
      <w:r>
        <w:t xml:space="preserve"> / </w:t>
      </w:r>
      <w:proofErr w:type="spellStart"/>
      <w:r>
        <w:t>unnd</w:t>
      </w:r>
      <w:proofErr w:type="spellEnd"/>
      <w:r>
        <w:t xml:space="preserve"> </w:t>
      </w:r>
      <w:proofErr w:type="spellStart"/>
      <w:r>
        <w:t>huetten</w:t>
      </w:r>
      <w:proofErr w:type="spellEnd"/>
      <w:r>
        <w:t xml:space="preserve"> geht / als ein </w:t>
      </w:r>
      <w:proofErr w:type="spellStart"/>
      <w:r>
        <w:t>priester</w:t>
      </w:r>
      <w:proofErr w:type="spellEnd"/>
      <w:r>
        <w:t xml:space="preserve"> / sondern / er steht vor seines </w:t>
      </w:r>
      <w:proofErr w:type="spellStart"/>
      <w:r>
        <w:t>vaters</w:t>
      </w:r>
      <w:proofErr w:type="spellEnd"/>
      <w:r>
        <w:t xml:space="preserve"> </w:t>
      </w:r>
      <w:proofErr w:type="spellStart"/>
      <w:r>
        <w:t>angesicht</w:t>
      </w:r>
      <w:proofErr w:type="spellEnd"/>
      <w:r>
        <w:t xml:space="preserve"> / als ein </w:t>
      </w:r>
      <w:proofErr w:type="spellStart"/>
      <w:r>
        <w:t>mitler</w:t>
      </w:r>
      <w:proofErr w:type="spellEnd"/>
      <w:r>
        <w:t xml:space="preserve"> / </w:t>
      </w:r>
      <w:proofErr w:type="spellStart"/>
      <w:r>
        <w:t>fuerbitter</w:t>
      </w:r>
      <w:proofErr w:type="spellEnd"/>
      <w:r>
        <w:t xml:space="preserve"> / und </w:t>
      </w:r>
      <w:proofErr w:type="spellStart"/>
      <w:r>
        <w:t>vorsoner</w:t>
      </w:r>
      <w:proofErr w:type="spellEnd"/>
      <w:r>
        <w:t xml:space="preserve">. </w:t>
      </w:r>
    </w:p>
    <w:p w14:paraId="0B083697" w14:textId="77777777" w:rsidR="00593B51" w:rsidRDefault="00593B51" w:rsidP="00593B51">
      <w:pPr>
        <w:pStyle w:val="StandardWeb"/>
      </w:pPr>
      <w:r>
        <w:t xml:space="preserve">Das aber Christus sprach. Nemet hin / das ist </w:t>
      </w:r>
      <w:proofErr w:type="spellStart"/>
      <w:r>
        <w:t>meyn</w:t>
      </w:r>
      <w:proofErr w:type="spellEnd"/>
      <w:r>
        <w:t xml:space="preserve"> </w:t>
      </w:r>
      <w:proofErr w:type="spellStart"/>
      <w:r>
        <w:t>leyp</w:t>
      </w:r>
      <w:proofErr w:type="spellEnd"/>
      <w:r>
        <w:t xml:space="preserve"> / der </w:t>
      </w:r>
      <w:proofErr w:type="spellStart"/>
      <w:r>
        <w:t>fuer</w:t>
      </w:r>
      <w:proofErr w:type="spellEnd"/>
      <w:r>
        <w:t xml:space="preserve"> euch gegeben </w:t>
      </w:r>
      <w:proofErr w:type="spellStart"/>
      <w:r>
        <w:t>wurdt</w:t>
      </w:r>
      <w:proofErr w:type="spellEnd"/>
      <w:r>
        <w:t xml:space="preserve"> / oder. Das ist der </w:t>
      </w:r>
      <w:proofErr w:type="spellStart"/>
      <w:r>
        <w:t>kelch</w:t>
      </w:r>
      <w:proofErr w:type="spellEnd"/>
      <w:r>
        <w:t xml:space="preserve"> meins </w:t>
      </w:r>
      <w:proofErr w:type="spellStart"/>
      <w:r>
        <w:t>bluts</w:t>
      </w:r>
      <w:proofErr w:type="spellEnd"/>
      <w:r>
        <w:t xml:space="preserve"> / </w:t>
      </w:r>
      <w:proofErr w:type="spellStart"/>
      <w:r>
        <w:t>welchs</w:t>
      </w:r>
      <w:proofErr w:type="spellEnd"/>
      <w:r>
        <w:t xml:space="preserve"> </w:t>
      </w:r>
      <w:proofErr w:type="spellStart"/>
      <w:r>
        <w:t>fuer</w:t>
      </w:r>
      <w:proofErr w:type="spellEnd"/>
      <w:r>
        <w:t xml:space="preserve"> euch vorgossen </w:t>
      </w:r>
      <w:proofErr w:type="spellStart"/>
      <w:r>
        <w:t>wuert</w:t>
      </w:r>
      <w:proofErr w:type="spellEnd"/>
      <w:r>
        <w:t xml:space="preserve"> etc. Dienet nicht zu </w:t>
      </w:r>
      <w:proofErr w:type="spellStart"/>
      <w:r>
        <w:t>ewrem</w:t>
      </w:r>
      <w:proofErr w:type="spellEnd"/>
      <w:r>
        <w:t xml:space="preserve"> </w:t>
      </w:r>
      <w:proofErr w:type="spellStart"/>
      <w:r>
        <w:t>teuffelischen</w:t>
      </w:r>
      <w:proofErr w:type="spellEnd"/>
      <w:r>
        <w:t xml:space="preserve"> </w:t>
      </w:r>
      <w:proofErr w:type="spellStart"/>
      <w:r>
        <w:t>grund</w:t>
      </w:r>
      <w:proofErr w:type="spellEnd"/>
      <w:r>
        <w:t xml:space="preserve"> / und </w:t>
      </w:r>
      <w:proofErr w:type="spellStart"/>
      <w:r>
        <w:t>fuernemen</w:t>
      </w:r>
      <w:proofErr w:type="spellEnd"/>
      <w:r>
        <w:t xml:space="preserve">. Denn Christus hat euch nicht </w:t>
      </w:r>
      <w:proofErr w:type="spellStart"/>
      <w:r>
        <w:t>bevolhen</w:t>
      </w:r>
      <w:proofErr w:type="spellEnd"/>
      <w:r>
        <w:t xml:space="preserve"> / das </w:t>
      </w:r>
      <w:proofErr w:type="spellStart"/>
      <w:r>
        <w:t>ir</w:t>
      </w:r>
      <w:proofErr w:type="spellEnd"/>
      <w:r>
        <w:t xml:space="preserve"> das thun </w:t>
      </w:r>
      <w:proofErr w:type="spellStart"/>
      <w:r>
        <w:t>solt</w:t>
      </w:r>
      <w:proofErr w:type="spellEnd"/>
      <w:r>
        <w:t xml:space="preserve"> / als </w:t>
      </w:r>
      <w:proofErr w:type="spellStart"/>
      <w:r>
        <w:t>irs</w:t>
      </w:r>
      <w:proofErr w:type="spellEnd"/>
      <w:r>
        <w:t xml:space="preserve"> </w:t>
      </w:r>
      <w:proofErr w:type="spellStart"/>
      <w:r>
        <w:t>außlegt</w:t>
      </w:r>
      <w:proofErr w:type="spellEnd"/>
      <w:r>
        <w:t xml:space="preserve"> / uff die </w:t>
      </w:r>
      <w:proofErr w:type="spellStart"/>
      <w:r>
        <w:t>meynung</w:t>
      </w:r>
      <w:proofErr w:type="spellEnd"/>
      <w:r>
        <w:t xml:space="preserve">. Das </w:t>
      </w:r>
      <w:proofErr w:type="spellStart"/>
      <w:r>
        <w:t>ir</w:t>
      </w:r>
      <w:proofErr w:type="spellEnd"/>
      <w:r>
        <w:t xml:space="preserve"> Christus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 </w:t>
      </w:r>
      <w:proofErr w:type="spellStart"/>
      <w:r>
        <w:t>teglich</w:t>
      </w:r>
      <w:proofErr w:type="spellEnd"/>
      <w:r>
        <w:t xml:space="preserve"> / </w:t>
      </w:r>
      <w:proofErr w:type="spellStart"/>
      <w:r>
        <w:t>uffs</w:t>
      </w:r>
      <w:proofErr w:type="spellEnd"/>
      <w:r>
        <w:t xml:space="preserve"> </w:t>
      </w:r>
      <w:proofErr w:type="spellStart"/>
      <w:r>
        <w:t>new</w:t>
      </w:r>
      <w:proofErr w:type="spellEnd"/>
      <w:r>
        <w:t xml:space="preserve"> / </w:t>
      </w:r>
      <w:proofErr w:type="spellStart"/>
      <w:r>
        <w:t>opffern</w:t>
      </w:r>
      <w:proofErr w:type="spellEnd"/>
      <w:r>
        <w:t xml:space="preserve"> macht. Wenn das </w:t>
      </w:r>
      <w:proofErr w:type="spellStart"/>
      <w:r>
        <w:t>were</w:t>
      </w:r>
      <w:proofErr w:type="spellEnd"/>
      <w:r>
        <w:t xml:space="preserve"> / was </w:t>
      </w:r>
      <w:proofErr w:type="spellStart"/>
      <w:r>
        <w:t>hetten</w:t>
      </w:r>
      <w:proofErr w:type="spellEnd"/>
      <w:r>
        <w:t xml:space="preserve"> die </w:t>
      </w:r>
      <w:proofErr w:type="spellStart"/>
      <w:r>
        <w:t>heyligen</w:t>
      </w:r>
      <w:proofErr w:type="spellEnd"/>
      <w:r>
        <w:t xml:space="preserve"> gethan / die kein </w:t>
      </w:r>
      <w:proofErr w:type="spellStart"/>
      <w:r>
        <w:t>meß</w:t>
      </w:r>
      <w:proofErr w:type="spellEnd"/>
      <w:r>
        <w:t xml:space="preserve"> halten / nach gehalten haben. </w:t>
      </w:r>
      <w:proofErr w:type="spellStart"/>
      <w:r>
        <w:t>Ir</w:t>
      </w:r>
      <w:proofErr w:type="spellEnd"/>
      <w:r>
        <w:t xml:space="preserve"> </w:t>
      </w:r>
      <w:proofErr w:type="spellStart"/>
      <w:r>
        <w:t>solt</w:t>
      </w:r>
      <w:proofErr w:type="spellEnd"/>
      <w:r>
        <w:t xml:space="preserve"> das </w:t>
      </w:r>
      <w:proofErr w:type="spellStart"/>
      <w:r>
        <w:t>brot</w:t>
      </w:r>
      <w:proofErr w:type="spellEnd"/>
      <w:r>
        <w:t xml:space="preserve"> </w:t>
      </w:r>
      <w:proofErr w:type="spellStart"/>
      <w:r>
        <w:t>unnd</w:t>
      </w:r>
      <w:proofErr w:type="spellEnd"/>
      <w:r>
        <w:t xml:space="preserve"> </w:t>
      </w:r>
      <w:proofErr w:type="spellStart"/>
      <w:r>
        <w:t>blut</w:t>
      </w:r>
      <w:proofErr w:type="spellEnd"/>
      <w:r>
        <w:t xml:space="preserve"> des </w:t>
      </w:r>
      <w:proofErr w:type="spellStart"/>
      <w:r>
        <w:t>herren</w:t>
      </w:r>
      <w:proofErr w:type="spellEnd"/>
      <w:r>
        <w:t xml:space="preserve"> geniessen / zu seinem </w:t>
      </w:r>
      <w:proofErr w:type="spellStart"/>
      <w:r>
        <w:t>gedechtnis</w:t>
      </w:r>
      <w:proofErr w:type="spellEnd"/>
      <w:r>
        <w:t xml:space="preserve"> / das ist / </w:t>
      </w:r>
      <w:proofErr w:type="spellStart"/>
      <w:r>
        <w:t>Ir</w:t>
      </w:r>
      <w:proofErr w:type="spellEnd"/>
      <w:r>
        <w:t xml:space="preserve"> </w:t>
      </w:r>
      <w:proofErr w:type="spellStart"/>
      <w:r>
        <w:t>solt</w:t>
      </w:r>
      <w:proofErr w:type="spellEnd"/>
      <w:r>
        <w:t xml:space="preserve"> ein </w:t>
      </w:r>
      <w:proofErr w:type="spellStart"/>
      <w:r>
        <w:t>hertzfreuntliche</w:t>
      </w:r>
      <w:proofErr w:type="spellEnd"/>
      <w:r>
        <w:t xml:space="preserve"> </w:t>
      </w:r>
      <w:proofErr w:type="spellStart"/>
      <w:r>
        <w:t>gedechtnis</w:t>
      </w:r>
      <w:proofErr w:type="spellEnd"/>
      <w:r>
        <w:t xml:space="preserve"> / des </w:t>
      </w:r>
      <w:proofErr w:type="spellStart"/>
      <w:r>
        <w:t>leydens</w:t>
      </w:r>
      <w:proofErr w:type="spellEnd"/>
      <w:r>
        <w:t xml:space="preserve"> / des </w:t>
      </w:r>
      <w:proofErr w:type="spellStart"/>
      <w:r>
        <w:t>todes</w:t>
      </w:r>
      <w:proofErr w:type="spellEnd"/>
      <w:r>
        <w:t xml:space="preserve"> / und </w:t>
      </w:r>
      <w:proofErr w:type="spellStart"/>
      <w:r>
        <w:t>opffers</w:t>
      </w:r>
      <w:proofErr w:type="spellEnd"/>
      <w:r>
        <w:t xml:space="preserve"> Christi / haben / wie einer / eines lieben </w:t>
      </w:r>
      <w:proofErr w:type="spellStart"/>
      <w:r>
        <w:t>bruders</w:t>
      </w:r>
      <w:proofErr w:type="spellEnd"/>
      <w:r>
        <w:t xml:space="preserve"> </w:t>
      </w:r>
      <w:proofErr w:type="spellStart"/>
      <w:r>
        <w:t>gedencken</w:t>
      </w:r>
      <w:proofErr w:type="spellEnd"/>
      <w:r>
        <w:t xml:space="preserve"> </w:t>
      </w:r>
      <w:proofErr w:type="spellStart"/>
      <w:r>
        <w:t>moecht</w:t>
      </w:r>
      <w:proofErr w:type="spellEnd"/>
      <w:r>
        <w:t xml:space="preserve"> / der </w:t>
      </w:r>
      <w:proofErr w:type="spellStart"/>
      <w:r>
        <w:t>yhn</w:t>
      </w:r>
      <w:proofErr w:type="spellEnd"/>
      <w:r>
        <w:t xml:space="preserve"> vom todt / durch seinen todt / </w:t>
      </w:r>
      <w:proofErr w:type="spellStart"/>
      <w:r>
        <w:t>erloeßt</w:t>
      </w:r>
      <w:proofErr w:type="spellEnd"/>
      <w:r>
        <w:t xml:space="preserve"> </w:t>
      </w:r>
      <w:proofErr w:type="spellStart"/>
      <w:r>
        <w:t>hett</w:t>
      </w:r>
      <w:proofErr w:type="spellEnd"/>
      <w:r>
        <w:t xml:space="preserve"> / oder </w:t>
      </w:r>
      <w:proofErr w:type="spellStart"/>
      <w:r>
        <w:t>fur</w:t>
      </w:r>
      <w:proofErr w:type="spellEnd"/>
      <w:r>
        <w:t xml:space="preserve"> </w:t>
      </w:r>
      <w:proofErr w:type="spellStart"/>
      <w:r>
        <w:t>yhn</w:t>
      </w:r>
      <w:proofErr w:type="spellEnd"/>
      <w:r>
        <w:t xml:space="preserve"> / gestorben </w:t>
      </w:r>
      <w:proofErr w:type="spellStart"/>
      <w:r>
        <w:t>were</w:t>
      </w:r>
      <w:proofErr w:type="spellEnd"/>
      <w:r>
        <w:t xml:space="preserve"> / das </w:t>
      </w:r>
      <w:proofErr w:type="spellStart"/>
      <w:r>
        <w:t>solt</w:t>
      </w:r>
      <w:proofErr w:type="spellEnd"/>
      <w:r>
        <w:t xml:space="preserve"> </w:t>
      </w:r>
      <w:proofErr w:type="spellStart"/>
      <w:r>
        <w:t>ir</w:t>
      </w:r>
      <w:proofErr w:type="spellEnd"/>
      <w:r>
        <w:t xml:space="preserve"> thun. Das </w:t>
      </w:r>
      <w:proofErr w:type="spellStart"/>
      <w:r>
        <w:t>brot</w:t>
      </w:r>
      <w:proofErr w:type="spellEnd"/>
      <w:r>
        <w:t xml:space="preserve"> Christi essen / und wein </w:t>
      </w:r>
      <w:proofErr w:type="spellStart"/>
      <w:r>
        <w:t>trincken</w:t>
      </w:r>
      <w:proofErr w:type="spellEnd"/>
      <w:r>
        <w:t xml:space="preserve"> / in seinem </w:t>
      </w:r>
      <w:proofErr w:type="spellStart"/>
      <w:r>
        <w:t>namen</w:t>
      </w:r>
      <w:proofErr w:type="spellEnd"/>
      <w:r>
        <w:t xml:space="preserve"> / und </w:t>
      </w:r>
      <w:proofErr w:type="spellStart"/>
      <w:r>
        <w:t>gedechtnis</w:t>
      </w:r>
      <w:proofErr w:type="spellEnd"/>
      <w:r>
        <w:t xml:space="preserve">. Der </w:t>
      </w:r>
      <w:proofErr w:type="spellStart"/>
      <w:r>
        <w:t>name</w:t>
      </w:r>
      <w:proofErr w:type="spellEnd"/>
      <w:r>
        <w:t xml:space="preserve"> und </w:t>
      </w:r>
      <w:proofErr w:type="spellStart"/>
      <w:r>
        <w:t>gedechtnis</w:t>
      </w:r>
      <w:proofErr w:type="spellEnd"/>
      <w:r>
        <w:t xml:space="preserve"> Christi / </w:t>
      </w:r>
      <w:proofErr w:type="spellStart"/>
      <w:r>
        <w:t>sol</w:t>
      </w:r>
      <w:proofErr w:type="spellEnd"/>
      <w:r>
        <w:t xml:space="preserve"> euch </w:t>
      </w:r>
      <w:proofErr w:type="spellStart"/>
      <w:r>
        <w:t>dartzu</w:t>
      </w:r>
      <w:proofErr w:type="spellEnd"/>
      <w:r>
        <w:t xml:space="preserve"> </w:t>
      </w:r>
      <w:proofErr w:type="spellStart"/>
      <w:r>
        <w:t>antzunden</w:t>
      </w:r>
      <w:proofErr w:type="spellEnd"/>
      <w:r>
        <w:t xml:space="preserve"> / </w:t>
      </w:r>
      <w:proofErr w:type="spellStart"/>
      <w:r>
        <w:t>unn</w:t>
      </w:r>
      <w:proofErr w:type="spellEnd"/>
      <w:r>
        <w:t xml:space="preserve"> bezwingen / des </w:t>
      </w:r>
      <w:proofErr w:type="spellStart"/>
      <w:r>
        <w:t>ir</w:t>
      </w:r>
      <w:proofErr w:type="spellEnd"/>
      <w:r>
        <w:t xml:space="preserve"> zuvor </w:t>
      </w:r>
      <w:proofErr w:type="spellStart"/>
      <w:r>
        <w:t>indechtig</w:t>
      </w:r>
      <w:proofErr w:type="spellEnd"/>
      <w:r>
        <w:t xml:space="preserve"> gewest </w:t>
      </w:r>
      <w:proofErr w:type="spellStart"/>
      <w:r>
        <w:t>seyt</w:t>
      </w:r>
      <w:proofErr w:type="spellEnd"/>
      <w:r>
        <w:t xml:space="preserve">. </w:t>
      </w:r>
    </w:p>
    <w:p w14:paraId="5523013E" w14:textId="77777777" w:rsidR="00593B51" w:rsidRDefault="00593B51" w:rsidP="00593B51">
      <w:pPr>
        <w:pStyle w:val="StandardWeb"/>
      </w:pPr>
      <w:r>
        <w:t xml:space="preserve">Demnach / mag </w:t>
      </w:r>
      <w:proofErr w:type="spellStart"/>
      <w:r>
        <w:t>eyner</w:t>
      </w:r>
      <w:proofErr w:type="spellEnd"/>
      <w:r>
        <w:t xml:space="preserve"> </w:t>
      </w:r>
      <w:proofErr w:type="spellStart"/>
      <w:r>
        <w:t>teglich</w:t>
      </w:r>
      <w:proofErr w:type="spellEnd"/>
      <w:r>
        <w:t xml:space="preserve"> / des </w:t>
      </w:r>
      <w:proofErr w:type="spellStart"/>
      <w:r>
        <w:t>gethanen</w:t>
      </w:r>
      <w:proofErr w:type="spellEnd"/>
      <w:r>
        <w:t xml:space="preserve"> </w:t>
      </w:r>
      <w:proofErr w:type="spellStart"/>
      <w:r>
        <w:t>opffers</w:t>
      </w:r>
      <w:proofErr w:type="spellEnd"/>
      <w:r>
        <w:t xml:space="preserve"> Christi / </w:t>
      </w:r>
      <w:proofErr w:type="spellStart"/>
      <w:r>
        <w:t>gedencken</w:t>
      </w:r>
      <w:proofErr w:type="spellEnd"/>
      <w:r>
        <w:t xml:space="preserve"> / als auch </w:t>
      </w:r>
      <w:proofErr w:type="spellStart"/>
      <w:r>
        <w:t>meniglicher</w:t>
      </w:r>
      <w:proofErr w:type="spellEnd"/>
      <w:r>
        <w:t xml:space="preserve"> </w:t>
      </w:r>
      <w:proofErr w:type="spellStart"/>
      <w:r>
        <w:t>schultigk</w:t>
      </w:r>
      <w:proofErr w:type="spellEnd"/>
      <w:r>
        <w:t xml:space="preserve"> ist / </w:t>
      </w:r>
      <w:proofErr w:type="spellStart"/>
      <w:r>
        <w:t>dz</w:t>
      </w:r>
      <w:proofErr w:type="spellEnd"/>
      <w:r>
        <w:t xml:space="preserve"> hoch priesterlich </w:t>
      </w:r>
      <w:proofErr w:type="spellStart"/>
      <w:r>
        <w:t>gemuet</w:t>
      </w:r>
      <w:proofErr w:type="spellEnd"/>
      <w:r>
        <w:t xml:space="preserve"> Christi / </w:t>
      </w:r>
      <w:proofErr w:type="spellStart"/>
      <w:r>
        <w:t>unn</w:t>
      </w:r>
      <w:proofErr w:type="spellEnd"/>
      <w:r>
        <w:t xml:space="preserve"> sein </w:t>
      </w:r>
      <w:proofErr w:type="spellStart"/>
      <w:r>
        <w:t>unschultig</w:t>
      </w:r>
      <w:proofErr w:type="spellEnd"/>
      <w:r>
        <w:t xml:space="preserve"> </w:t>
      </w:r>
      <w:proofErr w:type="spellStart"/>
      <w:r>
        <w:t>unn</w:t>
      </w:r>
      <w:proofErr w:type="spellEnd"/>
      <w:r>
        <w:t xml:space="preserve"> </w:t>
      </w:r>
      <w:proofErr w:type="spellStart"/>
      <w:r>
        <w:t>vornunfftig</w:t>
      </w:r>
      <w:proofErr w:type="spellEnd"/>
      <w:r>
        <w:t xml:space="preserve"> </w:t>
      </w:r>
      <w:proofErr w:type="spellStart"/>
      <w:r>
        <w:t>opffer</w:t>
      </w:r>
      <w:proofErr w:type="spellEnd"/>
      <w:r>
        <w:t xml:space="preserve"> / zu </w:t>
      </w:r>
      <w:proofErr w:type="spellStart"/>
      <w:r>
        <w:t>erfaren</w:t>
      </w:r>
      <w:proofErr w:type="spellEnd"/>
      <w:r>
        <w:t xml:space="preserve"> / welches er </w:t>
      </w:r>
      <w:proofErr w:type="spellStart"/>
      <w:r>
        <w:t>got</w:t>
      </w:r>
      <w:proofErr w:type="spellEnd"/>
      <w:r>
        <w:t xml:space="preserve"> </w:t>
      </w:r>
      <w:proofErr w:type="spellStart"/>
      <w:r>
        <w:t>geopffert</w:t>
      </w:r>
      <w:proofErr w:type="spellEnd"/>
      <w:r>
        <w:t xml:space="preserve">. Aber das </w:t>
      </w:r>
      <w:proofErr w:type="spellStart"/>
      <w:r>
        <w:t>heyst</w:t>
      </w:r>
      <w:proofErr w:type="spellEnd"/>
      <w:r>
        <w:t xml:space="preserve"> </w:t>
      </w:r>
      <w:proofErr w:type="spellStart"/>
      <w:r>
        <w:t>nit</w:t>
      </w:r>
      <w:proofErr w:type="spellEnd"/>
      <w:r>
        <w:t xml:space="preserve"> Christum </w:t>
      </w:r>
      <w:proofErr w:type="spellStart"/>
      <w:r>
        <w:t>uffs</w:t>
      </w:r>
      <w:proofErr w:type="spellEnd"/>
      <w:r>
        <w:t xml:space="preserve"> </w:t>
      </w:r>
      <w:proofErr w:type="spellStart"/>
      <w:r>
        <w:t>new</w:t>
      </w:r>
      <w:proofErr w:type="spellEnd"/>
      <w:r>
        <w:t xml:space="preserve"> </w:t>
      </w:r>
      <w:proofErr w:type="spellStart"/>
      <w:r>
        <w:t>opffern</w:t>
      </w:r>
      <w:proofErr w:type="spellEnd"/>
      <w:r>
        <w:t xml:space="preserve"> / sondern </w:t>
      </w:r>
      <w:proofErr w:type="spellStart"/>
      <w:r>
        <w:t>yhm</w:t>
      </w:r>
      <w:proofErr w:type="spellEnd"/>
      <w:r>
        <w:t xml:space="preserve"> </w:t>
      </w:r>
      <w:proofErr w:type="spellStart"/>
      <w:r>
        <w:t>danck</w:t>
      </w:r>
      <w:proofErr w:type="spellEnd"/>
      <w:r>
        <w:t xml:space="preserve"> sagen / </w:t>
      </w:r>
      <w:proofErr w:type="spellStart"/>
      <w:r>
        <w:t>unn</w:t>
      </w:r>
      <w:proofErr w:type="spellEnd"/>
      <w:r>
        <w:t xml:space="preserve"> </w:t>
      </w:r>
      <w:proofErr w:type="spellStart"/>
      <w:r>
        <w:t>gedechtnis</w:t>
      </w:r>
      <w:proofErr w:type="spellEnd"/>
      <w:r>
        <w:t xml:space="preserve"> des </w:t>
      </w:r>
      <w:proofErr w:type="spellStart"/>
      <w:r>
        <w:t>leydens</w:t>
      </w:r>
      <w:proofErr w:type="spellEnd"/>
      <w:r>
        <w:t xml:space="preserve"> </w:t>
      </w:r>
      <w:proofErr w:type="spellStart"/>
      <w:r>
        <w:t>un</w:t>
      </w:r>
      <w:proofErr w:type="spellEnd"/>
      <w:r>
        <w:t xml:space="preserve"> </w:t>
      </w:r>
      <w:proofErr w:type="spellStart"/>
      <w:r>
        <w:t>opffers</w:t>
      </w:r>
      <w:proofErr w:type="spellEnd"/>
      <w:r>
        <w:t xml:space="preserve"> Christi haben / des </w:t>
      </w:r>
      <w:proofErr w:type="spellStart"/>
      <w:r>
        <w:t>priesters</w:t>
      </w:r>
      <w:proofErr w:type="spellEnd"/>
      <w:r>
        <w:t xml:space="preserve"> / </w:t>
      </w:r>
      <w:proofErr w:type="spellStart"/>
      <w:r>
        <w:t>unnd</w:t>
      </w:r>
      <w:proofErr w:type="spellEnd"/>
      <w:r>
        <w:t xml:space="preserve"> </w:t>
      </w:r>
      <w:proofErr w:type="spellStart"/>
      <w:r>
        <w:t>seynes</w:t>
      </w:r>
      <w:proofErr w:type="spellEnd"/>
      <w:r>
        <w:t xml:space="preserve"> </w:t>
      </w:r>
      <w:proofErr w:type="spellStart"/>
      <w:r>
        <w:t>ampts</w:t>
      </w:r>
      <w:proofErr w:type="spellEnd"/>
      <w:r>
        <w:t xml:space="preserve"> in Christum </w:t>
      </w:r>
      <w:proofErr w:type="spellStart"/>
      <w:r>
        <w:t>vorsencken</w:t>
      </w:r>
      <w:proofErr w:type="spellEnd"/>
      <w:r>
        <w:t xml:space="preserve"> / und in Christo </w:t>
      </w:r>
      <w:proofErr w:type="spellStart"/>
      <w:r>
        <w:t>bleyben</w:t>
      </w:r>
      <w:proofErr w:type="spellEnd"/>
      <w:r>
        <w:t xml:space="preserve">. </w:t>
      </w:r>
    </w:p>
    <w:p w14:paraId="3AF37ED1" w14:textId="77777777" w:rsidR="00593B51" w:rsidRDefault="00593B51" w:rsidP="00593B51">
      <w:pPr>
        <w:pStyle w:val="StandardWeb"/>
      </w:pPr>
      <w:r>
        <w:t xml:space="preserve">Das aber etliche heilige </w:t>
      </w:r>
      <w:proofErr w:type="spellStart"/>
      <w:r>
        <w:t>veter</w:t>
      </w:r>
      <w:proofErr w:type="spellEnd"/>
      <w:r>
        <w:t xml:space="preserve"> / von dem </w:t>
      </w:r>
      <w:proofErr w:type="spellStart"/>
      <w:r>
        <w:t>opffer</w:t>
      </w:r>
      <w:proofErr w:type="spellEnd"/>
      <w:r>
        <w:t xml:space="preserve"> Christi </w:t>
      </w:r>
      <w:proofErr w:type="spellStart"/>
      <w:r>
        <w:t>schreyben</w:t>
      </w:r>
      <w:proofErr w:type="spellEnd"/>
      <w:r>
        <w:t xml:space="preserve"> / </w:t>
      </w:r>
      <w:proofErr w:type="spellStart"/>
      <w:r>
        <w:t>unn</w:t>
      </w:r>
      <w:proofErr w:type="spellEnd"/>
      <w:r>
        <w:t xml:space="preserve"> sagen sollen. Das die </w:t>
      </w:r>
      <w:proofErr w:type="spellStart"/>
      <w:r>
        <w:t>hostien</w:t>
      </w:r>
      <w:proofErr w:type="spellEnd"/>
      <w:r>
        <w:t xml:space="preserve"> / in der messe / ein </w:t>
      </w:r>
      <w:proofErr w:type="spellStart"/>
      <w:r>
        <w:t>opffer</w:t>
      </w:r>
      <w:proofErr w:type="spellEnd"/>
      <w:r>
        <w:t xml:space="preserve"> sey / </w:t>
      </w:r>
      <w:proofErr w:type="spellStart"/>
      <w:r>
        <w:t>kan</w:t>
      </w:r>
      <w:proofErr w:type="spellEnd"/>
      <w:r>
        <w:t xml:space="preserve"> nicht bestehn in </w:t>
      </w:r>
      <w:proofErr w:type="spellStart"/>
      <w:r>
        <w:t>ewigkeit</w:t>
      </w:r>
      <w:proofErr w:type="spellEnd"/>
      <w:r>
        <w:t xml:space="preserve">. Ich </w:t>
      </w:r>
      <w:proofErr w:type="spellStart"/>
      <w:r>
        <w:t>kans</w:t>
      </w:r>
      <w:proofErr w:type="spellEnd"/>
      <w:r>
        <w:t xml:space="preserve"> auch nicht </w:t>
      </w:r>
      <w:proofErr w:type="spellStart"/>
      <w:r>
        <w:t>glewben</w:t>
      </w:r>
      <w:proofErr w:type="spellEnd"/>
      <w:r>
        <w:t xml:space="preserve"> / das der </w:t>
      </w:r>
      <w:proofErr w:type="spellStart"/>
      <w:r>
        <w:t>heyligen</w:t>
      </w:r>
      <w:proofErr w:type="spellEnd"/>
      <w:r>
        <w:t xml:space="preserve"> </w:t>
      </w:r>
      <w:proofErr w:type="spellStart"/>
      <w:r>
        <w:t>vaetter</w:t>
      </w:r>
      <w:proofErr w:type="spellEnd"/>
      <w:r>
        <w:t xml:space="preserve"> </w:t>
      </w:r>
      <w:proofErr w:type="spellStart"/>
      <w:r>
        <w:t>meynung</w:t>
      </w:r>
      <w:proofErr w:type="spellEnd"/>
      <w:r>
        <w:t xml:space="preserve"> oder will gewest sey. Das Christus </w:t>
      </w:r>
      <w:proofErr w:type="spellStart"/>
      <w:r>
        <w:t>unther</w:t>
      </w:r>
      <w:proofErr w:type="spellEnd"/>
      <w:r>
        <w:t xml:space="preserve"> der runden </w:t>
      </w:r>
      <w:proofErr w:type="spellStart"/>
      <w:r>
        <w:t>unnd</w:t>
      </w:r>
      <w:proofErr w:type="spellEnd"/>
      <w:r>
        <w:t xml:space="preserve"> gemalten </w:t>
      </w:r>
      <w:proofErr w:type="spellStart"/>
      <w:r>
        <w:t>hostien</w:t>
      </w:r>
      <w:proofErr w:type="spellEnd"/>
      <w:r>
        <w:t xml:space="preserve"> / in der </w:t>
      </w:r>
      <w:proofErr w:type="spellStart"/>
      <w:r>
        <w:t>messz</w:t>
      </w:r>
      <w:proofErr w:type="spellEnd"/>
      <w:r>
        <w:t xml:space="preserve"> / ein </w:t>
      </w:r>
      <w:proofErr w:type="spellStart"/>
      <w:r>
        <w:t>opffer</w:t>
      </w:r>
      <w:proofErr w:type="spellEnd"/>
      <w:r>
        <w:t xml:space="preserve"> sey / als </w:t>
      </w:r>
      <w:proofErr w:type="spellStart"/>
      <w:r>
        <w:t>vil</w:t>
      </w:r>
      <w:proofErr w:type="spellEnd"/>
      <w:r>
        <w:t xml:space="preserve"> </w:t>
      </w:r>
      <w:proofErr w:type="spellStart"/>
      <w:r>
        <w:t>ytzunder</w:t>
      </w:r>
      <w:proofErr w:type="spellEnd"/>
      <w:r>
        <w:t xml:space="preserve"> gehalten. Denn sie </w:t>
      </w:r>
      <w:proofErr w:type="spellStart"/>
      <w:r>
        <w:t>hetten</w:t>
      </w:r>
      <w:proofErr w:type="spellEnd"/>
      <w:r>
        <w:t xml:space="preserve"> </w:t>
      </w:r>
      <w:proofErr w:type="spellStart"/>
      <w:r>
        <w:t>groeblicher</w:t>
      </w:r>
      <w:proofErr w:type="spellEnd"/>
      <w:r>
        <w:t xml:space="preserve"> geirret / in </w:t>
      </w:r>
      <w:proofErr w:type="spellStart"/>
      <w:r>
        <w:t>yren</w:t>
      </w:r>
      <w:proofErr w:type="spellEnd"/>
      <w:r>
        <w:t xml:space="preserve"> </w:t>
      </w:r>
      <w:proofErr w:type="spellStart"/>
      <w:r>
        <w:t>zeyten</w:t>
      </w:r>
      <w:proofErr w:type="spellEnd"/>
      <w:r>
        <w:t xml:space="preserve"> / denn unsere </w:t>
      </w:r>
      <w:proofErr w:type="spellStart"/>
      <w:r>
        <w:t>pfaffen</w:t>
      </w:r>
      <w:proofErr w:type="spellEnd"/>
      <w:r>
        <w:t xml:space="preserve"> in dieser </w:t>
      </w:r>
      <w:proofErr w:type="spellStart"/>
      <w:r>
        <w:t>zeyt</w:t>
      </w:r>
      <w:proofErr w:type="spellEnd"/>
      <w:r>
        <w:t xml:space="preserve">. Die </w:t>
      </w:r>
      <w:proofErr w:type="spellStart"/>
      <w:r>
        <w:t>weyl</w:t>
      </w:r>
      <w:proofErr w:type="spellEnd"/>
      <w:r>
        <w:t xml:space="preserve"> die </w:t>
      </w:r>
      <w:proofErr w:type="spellStart"/>
      <w:r>
        <w:t>pfaffen</w:t>
      </w:r>
      <w:proofErr w:type="spellEnd"/>
      <w:r>
        <w:t xml:space="preserve"> / itzt / in dem </w:t>
      </w:r>
      <w:proofErr w:type="spellStart"/>
      <w:r>
        <w:t>irthumb</w:t>
      </w:r>
      <w:proofErr w:type="spellEnd"/>
      <w:r>
        <w:t xml:space="preserve"> / </w:t>
      </w:r>
      <w:proofErr w:type="spellStart"/>
      <w:r>
        <w:t>auffertzogen</w:t>
      </w:r>
      <w:proofErr w:type="spellEnd"/>
      <w:r>
        <w:t xml:space="preserve"> sein / und haben von </w:t>
      </w:r>
      <w:proofErr w:type="spellStart"/>
      <w:r>
        <w:t>iugent</w:t>
      </w:r>
      <w:proofErr w:type="spellEnd"/>
      <w:r>
        <w:t xml:space="preserve"> uff / </w:t>
      </w:r>
      <w:proofErr w:type="spellStart"/>
      <w:r>
        <w:t>biß</w:t>
      </w:r>
      <w:proofErr w:type="spellEnd"/>
      <w:r>
        <w:t xml:space="preserve"> her / </w:t>
      </w:r>
      <w:proofErr w:type="spellStart"/>
      <w:r>
        <w:t>gehoert</w:t>
      </w:r>
      <w:proofErr w:type="spellEnd"/>
      <w:r>
        <w:t xml:space="preserve"> / das die </w:t>
      </w:r>
      <w:proofErr w:type="spellStart"/>
      <w:r>
        <w:t>messz</w:t>
      </w:r>
      <w:proofErr w:type="spellEnd"/>
      <w:r>
        <w:t xml:space="preserve"> ein </w:t>
      </w:r>
      <w:proofErr w:type="spellStart"/>
      <w:r>
        <w:t>opffer</w:t>
      </w:r>
      <w:proofErr w:type="spellEnd"/>
      <w:r>
        <w:t xml:space="preserve"> sey. Aber eh die messe durch menschliche </w:t>
      </w:r>
      <w:proofErr w:type="spellStart"/>
      <w:r>
        <w:t>synnen</w:t>
      </w:r>
      <w:proofErr w:type="spellEnd"/>
      <w:r>
        <w:t xml:space="preserve"> / erfunden wart (als in den </w:t>
      </w:r>
      <w:proofErr w:type="spellStart"/>
      <w:r>
        <w:t>zeytten</w:t>
      </w:r>
      <w:proofErr w:type="spellEnd"/>
      <w:r>
        <w:t xml:space="preserve"> der </w:t>
      </w:r>
      <w:proofErr w:type="spellStart"/>
      <w:r>
        <w:t>heyligen</w:t>
      </w:r>
      <w:proofErr w:type="spellEnd"/>
      <w:r>
        <w:t xml:space="preserve"> </w:t>
      </w:r>
      <w:proofErr w:type="spellStart"/>
      <w:r>
        <w:t>vaetter</w:t>
      </w:r>
      <w:proofErr w:type="spellEnd"/>
      <w:r>
        <w:t xml:space="preserve">) was </w:t>
      </w:r>
      <w:proofErr w:type="spellStart"/>
      <w:r>
        <w:t>kayn</w:t>
      </w:r>
      <w:proofErr w:type="spellEnd"/>
      <w:r>
        <w:t xml:space="preserve"> </w:t>
      </w:r>
      <w:proofErr w:type="spellStart"/>
      <w:r>
        <w:t>ursach</w:t>
      </w:r>
      <w:proofErr w:type="spellEnd"/>
      <w:r>
        <w:t xml:space="preserve"> / des </w:t>
      </w:r>
      <w:proofErr w:type="spellStart"/>
      <w:r>
        <w:t>grewlichen</w:t>
      </w:r>
      <w:proofErr w:type="spellEnd"/>
      <w:r>
        <w:t xml:space="preserve"> </w:t>
      </w:r>
      <w:proofErr w:type="spellStart"/>
      <w:r>
        <w:t>irsals</w:t>
      </w:r>
      <w:proofErr w:type="spellEnd"/>
      <w:r>
        <w:t xml:space="preserve"> / das Christus in der </w:t>
      </w:r>
      <w:proofErr w:type="spellStart"/>
      <w:r>
        <w:t>Messz</w:t>
      </w:r>
      <w:proofErr w:type="spellEnd"/>
      <w:r>
        <w:t xml:space="preserve"> ein </w:t>
      </w:r>
      <w:proofErr w:type="spellStart"/>
      <w:r>
        <w:t>opffer</w:t>
      </w:r>
      <w:proofErr w:type="spellEnd"/>
      <w:r>
        <w:t xml:space="preserve"> sein </w:t>
      </w:r>
      <w:proofErr w:type="spellStart"/>
      <w:r>
        <w:t>solt</w:t>
      </w:r>
      <w:proofErr w:type="spellEnd"/>
      <w:r>
        <w:t xml:space="preserve">. Auch </w:t>
      </w:r>
      <w:proofErr w:type="spellStart"/>
      <w:r>
        <w:t>wurd</w:t>
      </w:r>
      <w:proofErr w:type="spellEnd"/>
      <w:r>
        <w:t xml:space="preserve"> die </w:t>
      </w:r>
      <w:proofErr w:type="spellStart"/>
      <w:r>
        <w:t>schrifft</w:t>
      </w:r>
      <w:proofErr w:type="spellEnd"/>
      <w:r>
        <w:t xml:space="preserve"> / in der </w:t>
      </w:r>
      <w:proofErr w:type="spellStart"/>
      <w:r>
        <w:t>vaetter</w:t>
      </w:r>
      <w:proofErr w:type="spellEnd"/>
      <w:r>
        <w:t xml:space="preserve"> </w:t>
      </w:r>
      <w:proofErr w:type="spellStart"/>
      <w:r>
        <w:t>zeytten</w:t>
      </w:r>
      <w:proofErr w:type="spellEnd"/>
      <w:r>
        <w:t xml:space="preserve"> / gar nah / so hoch gehandelt / und vorstanden / als </w:t>
      </w:r>
      <w:proofErr w:type="spellStart"/>
      <w:r>
        <w:t>ytzt</w:t>
      </w:r>
      <w:proofErr w:type="spellEnd"/>
      <w:r>
        <w:t xml:space="preserve"> / und die rechte </w:t>
      </w:r>
      <w:proofErr w:type="spellStart"/>
      <w:r>
        <w:t>urteyl</w:t>
      </w:r>
      <w:proofErr w:type="spellEnd"/>
      <w:r>
        <w:t xml:space="preserve"> der </w:t>
      </w:r>
      <w:proofErr w:type="spellStart"/>
      <w:r>
        <w:t>schrifften</w:t>
      </w:r>
      <w:proofErr w:type="spellEnd"/>
      <w:r>
        <w:t xml:space="preserve"> / </w:t>
      </w:r>
      <w:proofErr w:type="spellStart"/>
      <w:r>
        <w:t>giengen</w:t>
      </w:r>
      <w:proofErr w:type="spellEnd"/>
      <w:r>
        <w:t xml:space="preserve"> / auch in bessern </w:t>
      </w:r>
      <w:proofErr w:type="spellStart"/>
      <w:r>
        <w:t>schwanck</w:t>
      </w:r>
      <w:proofErr w:type="spellEnd"/>
      <w:r>
        <w:t xml:space="preserve"> / dann sie in unserer </w:t>
      </w:r>
      <w:proofErr w:type="spellStart"/>
      <w:r>
        <w:t>pfaffen</w:t>
      </w:r>
      <w:proofErr w:type="spellEnd"/>
      <w:r>
        <w:t xml:space="preserve"> </w:t>
      </w:r>
      <w:proofErr w:type="spellStart"/>
      <w:r>
        <w:t>zeyten</w:t>
      </w:r>
      <w:proofErr w:type="spellEnd"/>
      <w:r>
        <w:t xml:space="preserve"> </w:t>
      </w:r>
      <w:proofErr w:type="spellStart"/>
      <w:r>
        <w:t>biß</w:t>
      </w:r>
      <w:proofErr w:type="spellEnd"/>
      <w:r>
        <w:t xml:space="preserve"> her / </w:t>
      </w:r>
      <w:proofErr w:type="spellStart"/>
      <w:r>
        <w:t>gangen</w:t>
      </w:r>
      <w:proofErr w:type="spellEnd"/>
      <w:r>
        <w:t xml:space="preserve"> seyn. </w:t>
      </w:r>
    </w:p>
    <w:p w14:paraId="2A54E2DB" w14:textId="77777777" w:rsidR="00593B51" w:rsidRDefault="00593B51" w:rsidP="00593B51">
      <w:pPr>
        <w:pStyle w:val="StandardWeb"/>
      </w:pPr>
      <w:r>
        <w:t xml:space="preserve">Derhalben ist mirs </w:t>
      </w:r>
      <w:proofErr w:type="spellStart"/>
      <w:r>
        <w:t>ungleublich</w:t>
      </w:r>
      <w:proofErr w:type="spellEnd"/>
      <w:r>
        <w:t xml:space="preserve"> / das Augustinus oder Ambrosius </w:t>
      </w:r>
      <w:proofErr w:type="spellStart"/>
      <w:r>
        <w:t>eynen</w:t>
      </w:r>
      <w:proofErr w:type="spellEnd"/>
      <w:r>
        <w:t xml:space="preserve"> </w:t>
      </w:r>
      <w:proofErr w:type="spellStart"/>
      <w:r>
        <w:t>dancken</w:t>
      </w:r>
      <w:proofErr w:type="spellEnd"/>
      <w:r>
        <w:t xml:space="preserve"> gehabt haben / das </w:t>
      </w:r>
      <w:proofErr w:type="spellStart"/>
      <w:r>
        <w:t>brot</w:t>
      </w:r>
      <w:proofErr w:type="spellEnd"/>
      <w:r>
        <w:t xml:space="preserve"> </w:t>
      </w:r>
      <w:proofErr w:type="spellStart"/>
      <w:r>
        <w:t>unnd</w:t>
      </w:r>
      <w:proofErr w:type="spellEnd"/>
      <w:r>
        <w:t xml:space="preserve"> wein / ein </w:t>
      </w:r>
      <w:proofErr w:type="spellStart"/>
      <w:r>
        <w:t>messz</w:t>
      </w:r>
      <w:proofErr w:type="spellEnd"/>
      <w:r>
        <w:t xml:space="preserve"> / oder </w:t>
      </w:r>
      <w:proofErr w:type="spellStart"/>
      <w:r>
        <w:t>opffer</w:t>
      </w:r>
      <w:proofErr w:type="spellEnd"/>
      <w:r>
        <w:t xml:space="preserve"> seyn. Demnach / achte ich / das die selbige </w:t>
      </w:r>
      <w:proofErr w:type="spellStart"/>
      <w:r>
        <w:t>vaeter</w:t>
      </w:r>
      <w:proofErr w:type="spellEnd"/>
      <w:r>
        <w:t xml:space="preserve"> / Christum / ein </w:t>
      </w:r>
      <w:proofErr w:type="spellStart"/>
      <w:r>
        <w:t>heylig</w:t>
      </w:r>
      <w:proofErr w:type="spellEnd"/>
      <w:r>
        <w:t xml:space="preserve"> </w:t>
      </w:r>
      <w:proofErr w:type="spellStart"/>
      <w:r>
        <w:t>opffer</w:t>
      </w:r>
      <w:proofErr w:type="spellEnd"/>
      <w:r>
        <w:t xml:space="preserve"> / ein unbefleckte </w:t>
      </w:r>
      <w:proofErr w:type="spellStart"/>
      <w:r>
        <w:t>hostien</w:t>
      </w:r>
      <w:proofErr w:type="spellEnd"/>
      <w:r>
        <w:t xml:space="preserve"> / ein </w:t>
      </w:r>
      <w:proofErr w:type="spellStart"/>
      <w:r>
        <w:t>bestettigts</w:t>
      </w:r>
      <w:proofErr w:type="spellEnd"/>
      <w:r>
        <w:t xml:space="preserve"> </w:t>
      </w:r>
      <w:proofErr w:type="spellStart"/>
      <w:r>
        <w:t>opffer</w:t>
      </w:r>
      <w:proofErr w:type="spellEnd"/>
      <w:r>
        <w:t xml:space="preserve"> / ein </w:t>
      </w:r>
      <w:proofErr w:type="spellStart"/>
      <w:r>
        <w:t>vornunftigs</w:t>
      </w:r>
      <w:proofErr w:type="spellEnd"/>
      <w:r>
        <w:t xml:space="preserve"> </w:t>
      </w:r>
      <w:proofErr w:type="spellStart"/>
      <w:r>
        <w:t>opffer</w:t>
      </w:r>
      <w:proofErr w:type="spellEnd"/>
      <w:r>
        <w:t xml:space="preserve"> / oder </w:t>
      </w:r>
      <w:proofErr w:type="spellStart"/>
      <w:r>
        <w:t>hostien</w:t>
      </w:r>
      <w:proofErr w:type="spellEnd"/>
      <w:r>
        <w:t xml:space="preserve"> / </w:t>
      </w:r>
      <w:proofErr w:type="spellStart"/>
      <w:r>
        <w:t>genent</w:t>
      </w:r>
      <w:proofErr w:type="spellEnd"/>
      <w:r>
        <w:t xml:space="preserve"> haben / als die Aposteln / Christus </w:t>
      </w:r>
      <w:proofErr w:type="spellStart"/>
      <w:r>
        <w:t>leyden</w:t>
      </w:r>
      <w:proofErr w:type="spellEnd"/>
      <w:r>
        <w:t xml:space="preserve"> / todt / </w:t>
      </w:r>
      <w:proofErr w:type="spellStart"/>
      <w:r>
        <w:t>blutvorgiessen</w:t>
      </w:r>
      <w:proofErr w:type="spellEnd"/>
      <w:r>
        <w:t xml:space="preserve"> / </w:t>
      </w:r>
      <w:proofErr w:type="spellStart"/>
      <w:r>
        <w:t>unn</w:t>
      </w:r>
      <w:proofErr w:type="spellEnd"/>
      <w:r>
        <w:t xml:space="preserve"> </w:t>
      </w:r>
      <w:proofErr w:type="spellStart"/>
      <w:r>
        <w:t>ertoedten</w:t>
      </w:r>
      <w:proofErr w:type="spellEnd"/>
      <w:r>
        <w:t xml:space="preserve"> leib / ein </w:t>
      </w:r>
      <w:proofErr w:type="spellStart"/>
      <w:r>
        <w:t>opffer</w:t>
      </w:r>
      <w:proofErr w:type="spellEnd"/>
      <w:r>
        <w:t xml:space="preserve"> </w:t>
      </w:r>
      <w:proofErr w:type="spellStart"/>
      <w:r>
        <w:t>genent</w:t>
      </w:r>
      <w:proofErr w:type="spellEnd"/>
      <w:r>
        <w:t xml:space="preserve"> haben / da durch sie </w:t>
      </w:r>
      <w:proofErr w:type="spellStart"/>
      <w:r>
        <w:t>bekanten</w:t>
      </w:r>
      <w:proofErr w:type="spellEnd"/>
      <w:r>
        <w:t xml:space="preserve"> / was Christus gelitten </w:t>
      </w:r>
      <w:proofErr w:type="spellStart"/>
      <w:r>
        <w:t>haett</w:t>
      </w:r>
      <w:proofErr w:type="spellEnd"/>
      <w:r>
        <w:t xml:space="preserve"> / nicht was er noch </w:t>
      </w:r>
      <w:proofErr w:type="spellStart"/>
      <w:r>
        <w:t>hewt</w:t>
      </w:r>
      <w:proofErr w:type="spellEnd"/>
      <w:r>
        <w:t xml:space="preserve"> / </w:t>
      </w:r>
      <w:proofErr w:type="spellStart"/>
      <w:r>
        <w:t>leydt</w:t>
      </w:r>
      <w:proofErr w:type="spellEnd"/>
      <w:r>
        <w:t xml:space="preserve"> / oder </w:t>
      </w:r>
      <w:proofErr w:type="spellStart"/>
      <w:r>
        <w:t>leyden</w:t>
      </w:r>
      <w:proofErr w:type="spellEnd"/>
      <w:r>
        <w:t xml:space="preserve"> </w:t>
      </w:r>
      <w:proofErr w:type="spellStart"/>
      <w:r>
        <w:t>mak</w:t>
      </w:r>
      <w:proofErr w:type="spellEnd"/>
      <w:r>
        <w:t xml:space="preserve">. Und das Christus / ein </w:t>
      </w:r>
      <w:proofErr w:type="spellStart"/>
      <w:r>
        <w:t>opffer</w:t>
      </w:r>
      <w:proofErr w:type="spellEnd"/>
      <w:r>
        <w:t xml:space="preserve"> gewest / und </w:t>
      </w:r>
      <w:proofErr w:type="spellStart"/>
      <w:r>
        <w:t>nit</w:t>
      </w:r>
      <w:proofErr w:type="spellEnd"/>
      <w:r>
        <w:t xml:space="preserve"> </w:t>
      </w:r>
      <w:proofErr w:type="spellStart"/>
      <w:r>
        <w:t>hewt</w:t>
      </w:r>
      <w:proofErr w:type="spellEnd"/>
      <w:r>
        <w:t xml:space="preserve"> </w:t>
      </w:r>
      <w:proofErr w:type="spellStart"/>
      <w:r>
        <w:t>widerumb</w:t>
      </w:r>
      <w:proofErr w:type="spellEnd"/>
      <w:r>
        <w:t xml:space="preserve"> ein </w:t>
      </w:r>
      <w:proofErr w:type="spellStart"/>
      <w:r>
        <w:t>opffer</w:t>
      </w:r>
      <w:proofErr w:type="spellEnd"/>
      <w:r>
        <w:t xml:space="preserve"> sey. </w:t>
      </w:r>
    </w:p>
    <w:p w14:paraId="158FB79D" w14:textId="77777777" w:rsidR="00593B51" w:rsidRDefault="00593B51" w:rsidP="00593B51">
      <w:pPr>
        <w:pStyle w:val="StandardWeb"/>
      </w:pPr>
      <w:r>
        <w:t xml:space="preserve">Als der Apostel Paulus / Christum / ein </w:t>
      </w:r>
      <w:proofErr w:type="spellStart"/>
      <w:r>
        <w:t>opffer</w:t>
      </w:r>
      <w:proofErr w:type="spellEnd"/>
      <w:r>
        <w:t xml:space="preserve"> der </w:t>
      </w:r>
      <w:proofErr w:type="spellStart"/>
      <w:r>
        <w:t>gerechtigkeit</w:t>
      </w:r>
      <w:proofErr w:type="spellEnd"/>
      <w:r>
        <w:t xml:space="preserve"> / und ein </w:t>
      </w:r>
      <w:proofErr w:type="spellStart"/>
      <w:r>
        <w:t>vorgebung</w:t>
      </w:r>
      <w:proofErr w:type="spellEnd"/>
      <w:r>
        <w:t xml:space="preserve"> der </w:t>
      </w:r>
      <w:proofErr w:type="spellStart"/>
      <w:r>
        <w:t>sunden</w:t>
      </w:r>
      <w:proofErr w:type="spellEnd"/>
      <w:r>
        <w:t xml:space="preserve"> nennet Und </w:t>
      </w:r>
      <w:proofErr w:type="spellStart"/>
      <w:r>
        <w:t>ertzelt</w:t>
      </w:r>
      <w:proofErr w:type="spellEnd"/>
      <w:r>
        <w:t xml:space="preserve"> / was uns Christus / mit seinem / ein mal </w:t>
      </w:r>
      <w:proofErr w:type="spellStart"/>
      <w:r>
        <w:t>geopfferten</w:t>
      </w:r>
      <w:proofErr w:type="spellEnd"/>
      <w:r>
        <w:t xml:space="preserve"> </w:t>
      </w:r>
      <w:proofErr w:type="spellStart"/>
      <w:r>
        <w:t>opffer</w:t>
      </w:r>
      <w:proofErr w:type="spellEnd"/>
      <w:r>
        <w:t xml:space="preserve"> / erlanget. Nicht in der </w:t>
      </w:r>
      <w:proofErr w:type="spellStart"/>
      <w:r>
        <w:t>meynung</w:t>
      </w:r>
      <w:proofErr w:type="spellEnd"/>
      <w:r>
        <w:t xml:space="preserve"> / das wir so </w:t>
      </w:r>
      <w:proofErr w:type="spellStart"/>
      <w:r>
        <w:t>nerrisch</w:t>
      </w:r>
      <w:proofErr w:type="spellEnd"/>
      <w:r>
        <w:t xml:space="preserve"> </w:t>
      </w:r>
      <w:proofErr w:type="spellStart"/>
      <w:r>
        <w:t>weren</w:t>
      </w:r>
      <w:proofErr w:type="spellEnd"/>
      <w:r>
        <w:t xml:space="preserve"> / das wir / die </w:t>
      </w:r>
      <w:proofErr w:type="spellStart"/>
      <w:r>
        <w:t>krafft</w:t>
      </w:r>
      <w:proofErr w:type="spellEnd"/>
      <w:r>
        <w:t xml:space="preserve"> </w:t>
      </w:r>
      <w:proofErr w:type="spellStart"/>
      <w:r>
        <w:t>unnd</w:t>
      </w:r>
      <w:proofErr w:type="spellEnd"/>
      <w:r>
        <w:t xml:space="preserve"> den </w:t>
      </w:r>
      <w:proofErr w:type="spellStart"/>
      <w:r>
        <w:t>vordienst</w:t>
      </w:r>
      <w:proofErr w:type="spellEnd"/>
      <w:r>
        <w:t xml:space="preserve"> </w:t>
      </w:r>
      <w:proofErr w:type="spellStart"/>
      <w:r>
        <w:t>Chrsiti</w:t>
      </w:r>
      <w:proofErr w:type="spellEnd"/>
      <w:r>
        <w:t xml:space="preserve"> / </w:t>
      </w:r>
      <w:proofErr w:type="spellStart"/>
      <w:r>
        <w:t>geringerten</w:t>
      </w:r>
      <w:proofErr w:type="spellEnd"/>
      <w:r>
        <w:t xml:space="preserve">. Oder das </w:t>
      </w:r>
      <w:proofErr w:type="spellStart"/>
      <w:r>
        <w:t>gedencken</w:t>
      </w:r>
      <w:proofErr w:type="spellEnd"/>
      <w:r>
        <w:t xml:space="preserve"> </w:t>
      </w:r>
      <w:proofErr w:type="spellStart"/>
      <w:r>
        <w:t>solten</w:t>
      </w:r>
      <w:proofErr w:type="spellEnd"/>
      <w:r>
        <w:t xml:space="preserve"> / das von </w:t>
      </w:r>
      <w:proofErr w:type="spellStart"/>
      <w:r>
        <w:t>noeten</w:t>
      </w:r>
      <w:proofErr w:type="spellEnd"/>
      <w:r>
        <w:t xml:space="preserve"> wer / das wir Christum alle tag / </w:t>
      </w:r>
      <w:proofErr w:type="spellStart"/>
      <w:r>
        <w:t>widerumb</w:t>
      </w:r>
      <w:proofErr w:type="spellEnd"/>
      <w:r>
        <w:t xml:space="preserve"> </w:t>
      </w:r>
      <w:proofErr w:type="spellStart"/>
      <w:r>
        <w:t>fuer</w:t>
      </w:r>
      <w:proofErr w:type="spellEnd"/>
      <w:r>
        <w:t xml:space="preserve"> unser </w:t>
      </w:r>
      <w:proofErr w:type="spellStart"/>
      <w:r>
        <w:t>tegliche</w:t>
      </w:r>
      <w:proofErr w:type="spellEnd"/>
      <w:r>
        <w:t xml:space="preserve"> </w:t>
      </w:r>
      <w:proofErr w:type="spellStart"/>
      <w:r>
        <w:t>sunde</w:t>
      </w:r>
      <w:proofErr w:type="spellEnd"/>
      <w:r>
        <w:t xml:space="preserve"> / </w:t>
      </w:r>
      <w:proofErr w:type="spellStart"/>
      <w:r>
        <w:t>muesten</w:t>
      </w:r>
      <w:proofErr w:type="spellEnd"/>
      <w:r>
        <w:t xml:space="preserve"> </w:t>
      </w:r>
      <w:proofErr w:type="spellStart"/>
      <w:r>
        <w:t>opffern</w:t>
      </w:r>
      <w:proofErr w:type="spellEnd"/>
      <w:r>
        <w:t xml:space="preserve">. Dann also </w:t>
      </w:r>
      <w:proofErr w:type="spellStart"/>
      <w:r>
        <w:t>wuerffen</w:t>
      </w:r>
      <w:proofErr w:type="spellEnd"/>
      <w:r>
        <w:t xml:space="preserve"> wir Christum </w:t>
      </w:r>
      <w:proofErr w:type="spellStart"/>
      <w:r>
        <w:t>nider</w:t>
      </w:r>
      <w:proofErr w:type="spellEnd"/>
      <w:r>
        <w:t xml:space="preserve"> / und </w:t>
      </w:r>
      <w:proofErr w:type="spellStart"/>
      <w:r>
        <w:t>traetten</w:t>
      </w:r>
      <w:proofErr w:type="spellEnd"/>
      <w:r>
        <w:t xml:space="preserve"> </w:t>
      </w:r>
      <w:proofErr w:type="spellStart"/>
      <w:r>
        <w:t>yhnen</w:t>
      </w:r>
      <w:proofErr w:type="spellEnd"/>
      <w:r>
        <w:t xml:space="preserve"> mit </w:t>
      </w:r>
      <w:proofErr w:type="spellStart"/>
      <w:r>
        <w:t>fuessen</w:t>
      </w:r>
      <w:proofErr w:type="spellEnd"/>
      <w:r>
        <w:t xml:space="preserve"> / und machten sein </w:t>
      </w:r>
      <w:proofErr w:type="spellStart"/>
      <w:r>
        <w:t>leyden</w:t>
      </w:r>
      <w:proofErr w:type="spellEnd"/>
      <w:r>
        <w:t xml:space="preserve"> / zu nicht / als ob </w:t>
      </w:r>
      <w:proofErr w:type="spellStart"/>
      <w:r>
        <w:t>vormelt</w:t>
      </w:r>
      <w:proofErr w:type="spellEnd"/>
      <w:r>
        <w:t xml:space="preserve"> ist. </w:t>
      </w:r>
    </w:p>
    <w:p w14:paraId="4583C386" w14:textId="77777777" w:rsidR="00593B51" w:rsidRDefault="00593B51" w:rsidP="00593B51">
      <w:pPr>
        <w:pStyle w:val="StandardWeb"/>
      </w:pPr>
      <w:r>
        <w:t xml:space="preserve">Wenn aber die </w:t>
      </w:r>
      <w:proofErr w:type="spellStart"/>
      <w:r>
        <w:t>heyligen</w:t>
      </w:r>
      <w:proofErr w:type="spellEnd"/>
      <w:r>
        <w:t xml:space="preserve"> </w:t>
      </w:r>
      <w:proofErr w:type="spellStart"/>
      <w:r>
        <w:t>vaetter</w:t>
      </w:r>
      <w:proofErr w:type="spellEnd"/>
      <w:r>
        <w:t xml:space="preserve"> / so </w:t>
      </w:r>
      <w:proofErr w:type="spellStart"/>
      <w:r>
        <w:t>vorgessen</w:t>
      </w:r>
      <w:proofErr w:type="spellEnd"/>
      <w:r>
        <w:t xml:space="preserve"> gewest </w:t>
      </w:r>
      <w:proofErr w:type="spellStart"/>
      <w:r>
        <w:t>weren</w:t>
      </w:r>
      <w:proofErr w:type="spellEnd"/>
      <w:r>
        <w:t xml:space="preserve"> / das sie ein solche unchristliche </w:t>
      </w:r>
      <w:proofErr w:type="spellStart"/>
      <w:r>
        <w:t>laeher</w:t>
      </w:r>
      <w:proofErr w:type="spellEnd"/>
      <w:r>
        <w:t xml:space="preserve"> / erdacht (als sich die papistischen </w:t>
      </w:r>
      <w:proofErr w:type="spellStart"/>
      <w:r>
        <w:t>pfaffen</w:t>
      </w:r>
      <w:proofErr w:type="spellEnd"/>
      <w:r>
        <w:t xml:space="preserve"> </w:t>
      </w:r>
      <w:proofErr w:type="spellStart"/>
      <w:r>
        <w:t>rhuemen</w:t>
      </w:r>
      <w:proofErr w:type="spellEnd"/>
      <w:r>
        <w:t xml:space="preserve"> / und den </w:t>
      </w:r>
      <w:proofErr w:type="spellStart"/>
      <w:r>
        <w:t>altvaettern</w:t>
      </w:r>
      <w:proofErr w:type="spellEnd"/>
      <w:r>
        <w:t xml:space="preserve"> uff legen) </w:t>
      </w:r>
      <w:proofErr w:type="spellStart"/>
      <w:r>
        <w:t>solt</w:t>
      </w:r>
      <w:proofErr w:type="spellEnd"/>
      <w:r>
        <w:t xml:space="preserve"> man die </w:t>
      </w:r>
      <w:proofErr w:type="spellStart"/>
      <w:r>
        <w:t>altvaetter</w:t>
      </w:r>
      <w:proofErr w:type="spellEnd"/>
      <w:r>
        <w:t xml:space="preserve"> / nicht </w:t>
      </w:r>
      <w:proofErr w:type="spellStart"/>
      <w:r>
        <w:t>ansehenn</w:t>
      </w:r>
      <w:proofErr w:type="spellEnd"/>
      <w:r>
        <w:t xml:space="preserve"> / noch </w:t>
      </w:r>
      <w:proofErr w:type="spellStart"/>
      <w:r>
        <w:t>yren</w:t>
      </w:r>
      <w:proofErr w:type="spellEnd"/>
      <w:r>
        <w:t xml:space="preserve"> </w:t>
      </w:r>
      <w:proofErr w:type="spellStart"/>
      <w:r>
        <w:t>synn</w:t>
      </w:r>
      <w:proofErr w:type="spellEnd"/>
      <w:r>
        <w:t xml:space="preserve"> achten. Sondern sprechen. Geht hin / </w:t>
      </w:r>
      <w:proofErr w:type="spellStart"/>
      <w:r>
        <w:t>ir</w:t>
      </w:r>
      <w:proofErr w:type="spellEnd"/>
      <w:r>
        <w:t xml:space="preserve"> satanische </w:t>
      </w:r>
      <w:proofErr w:type="spellStart"/>
      <w:r>
        <w:t>lehrer</w:t>
      </w:r>
      <w:proofErr w:type="spellEnd"/>
      <w:r>
        <w:t xml:space="preserve">. </w:t>
      </w:r>
      <w:proofErr w:type="spellStart"/>
      <w:r>
        <w:t>Ir</w:t>
      </w:r>
      <w:proofErr w:type="spellEnd"/>
      <w:r>
        <w:t xml:space="preserve"> vorhindert das recht </w:t>
      </w:r>
      <w:proofErr w:type="spellStart"/>
      <w:r>
        <w:t>erkentnis</w:t>
      </w:r>
      <w:proofErr w:type="spellEnd"/>
      <w:r>
        <w:t xml:space="preserve"> Christi. </w:t>
      </w:r>
    </w:p>
    <w:p w14:paraId="6AF0BC13" w14:textId="77777777" w:rsidR="00593B51" w:rsidRDefault="00593B51" w:rsidP="00593B51">
      <w:pPr>
        <w:pStyle w:val="StandardWeb"/>
      </w:pPr>
      <w:r>
        <w:t xml:space="preserve">Das aber / </w:t>
      </w:r>
      <w:proofErr w:type="spellStart"/>
      <w:r>
        <w:t>geschiedt</w:t>
      </w:r>
      <w:proofErr w:type="spellEnd"/>
      <w:r>
        <w:t xml:space="preserve"> </w:t>
      </w:r>
      <w:proofErr w:type="spellStart"/>
      <w:r>
        <w:t>Got</w:t>
      </w:r>
      <w:proofErr w:type="spellEnd"/>
      <w:r>
        <w:t xml:space="preserve"> und den </w:t>
      </w:r>
      <w:proofErr w:type="spellStart"/>
      <w:r>
        <w:t>heyligen</w:t>
      </w:r>
      <w:proofErr w:type="spellEnd"/>
      <w:r>
        <w:t xml:space="preserve"> / zu keinem </w:t>
      </w:r>
      <w:proofErr w:type="spellStart"/>
      <w:r>
        <w:t>nachteyl</w:t>
      </w:r>
      <w:proofErr w:type="spellEnd"/>
      <w:r>
        <w:t xml:space="preserve">. Dann Petrus war auch </w:t>
      </w:r>
      <w:proofErr w:type="spellStart"/>
      <w:r>
        <w:t>heylig</w:t>
      </w:r>
      <w:proofErr w:type="spellEnd"/>
      <w:r>
        <w:t xml:space="preserve"> / </w:t>
      </w:r>
      <w:proofErr w:type="spellStart"/>
      <w:r>
        <w:t>unnd</w:t>
      </w:r>
      <w:proofErr w:type="spellEnd"/>
      <w:r>
        <w:t xml:space="preserve"> Christus sprach. Selig </w:t>
      </w:r>
      <w:proofErr w:type="spellStart"/>
      <w:r>
        <w:t>bistu</w:t>
      </w:r>
      <w:proofErr w:type="spellEnd"/>
      <w:r>
        <w:t xml:space="preserve"> Petre </w:t>
      </w:r>
      <w:proofErr w:type="spellStart"/>
      <w:r>
        <w:t>egc</w:t>
      </w:r>
      <w:proofErr w:type="spellEnd"/>
      <w:r>
        <w:t xml:space="preserve">. Aber nicht lang darnach sprach auch Christus zu Petro (als er in dem </w:t>
      </w:r>
      <w:proofErr w:type="spellStart"/>
      <w:r>
        <w:t>erkentnis</w:t>
      </w:r>
      <w:proofErr w:type="spellEnd"/>
      <w:r>
        <w:t xml:space="preserve"> Christi irret) gehe zu ruck / du Satan / du bist mir zu </w:t>
      </w:r>
      <w:proofErr w:type="spellStart"/>
      <w:r>
        <w:t>eynem</w:t>
      </w:r>
      <w:proofErr w:type="spellEnd"/>
      <w:r>
        <w:t xml:space="preserve"> </w:t>
      </w:r>
      <w:proofErr w:type="spellStart"/>
      <w:r>
        <w:t>vorhindernis</w:t>
      </w:r>
      <w:proofErr w:type="spellEnd"/>
      <w:r>
        <w:t xml:space="preserve">. </w:t>
      </w:r>
      <w:proofErr w:type="spellStart"/>
      <w:r>
        <w:t>Dieweyl</w:t>
      </w:r>
      <w:proofErr w:type="spellEnd"/>
      <w:r>
        <w:t xml:space="preserve"> </w:t>
      </w:r>
      <w:proofErr w:type="spellStart"/>
      <w:r>
        <w:t>unns</w:t>
      </w:r>
      <w:proofErr w:type="spellEnd"/>
      <w:r>
        <w:t xml:space="preserve"> Christus da durch </w:t>
      </w:r>
      <w:proofErr w:type="spellStart"/>
      <w:r>
        <w:t>vorstendiget</w:t>
      </w:r>
      <w:proofErr w:type="spellEnd"/>
      <w:r>
        <w:t xml:space="preserve"> / das wir </w:t>
      </w:r>
      <w:proofErr w:type="spellStart"/>
      <w:r>
        <w:t>unns</w:t>
      </w:r>
      <w:proofErr w:type="spellEnd"/>
      <w:r>
        <w:t xml:space="preserve"> / die </w:t>
      </w:r>
      <w:proofErr w:type="spellStart"/>
      <w:r>
        <w:t>heylickeyt</w:t>
      </w:r>
      <w:proofErr w:type="spellEnd"/>
      <w:r>
        <w:t xml:space="preserve"> der </w:t>
      </w:r>
      <w:proofErr w:type="spellStart"/>
      <w:r>
        <w:t>heyligen</w:t>
      </w:r>
      <w:proofErr w:type="spellEnd"/>
      <w:r>
        <w:t xml:space="preserve"> / </w:t>
      </w:r>
      <w:proofErr w:type="spellStart"/>
      <w:r>
        <w:t>nit</w:t>
      </w:r>
      <w:proofErr w:type="spellEnd"/>
      <w:r>
        <w:t xml:space="preserve"> sollen </w:t>
      </w:r>
      <w:proofErr w:type="spellStart"/>
      <w:r>
        <w:t>vorfueren</w:t>
      </w:r>
      <w:proofErr w:type="spellEnd"/>
      <w:r>
        <w:t xml:space="preserve"> lassen. Sondern im </w:t>
      </w:r>
      <w:proofErr w:type="spellStart"/>
      <w:r>
        <w:t>wege</w:t>
      </w:r>
      <w:proofErr w:type="spellEnd"/>
      <w:r>
        <w:t xml:space="preserve"> Gottis stracks </w:t>
      </w:r>
      <w:proofErr w:type="spellStart"/>
      <w:r>
        <w:t>pleyben</w:t>
      </w:r>
      <w:proofErr w:type="spellEnd"/>
      <w:r>
        <w:t xml:space="preserve"> / und nach </w:t>
      </w:r>
      <w:proofErr w:type="spellStart"/>
      <w:r>
        <w:t>keynem</w:t>
      </w:r>
      <w:proofErr w:type="spellEnd"/>
      <w:r>
        <w:t xml:space="preserve"> </w:t>
      </w:r>
      <w:proofErr w:type="spellStart"/>
      <w:r>
        <w:t>menschen</w:t>
      </w:r>
      <w:proofErr w:type="spellEnd"/>
      <w:r>
        <w:t xml:space="preserve"> </w:t>
      </w:r>
      <w:proofErr w:type="spellStart"/>
      <w:r>
        <w:t>umbsehen</w:t>
      </w:r>
      <w:proofErr w:type="spellEnd"/>
      <w:r>
        <w:t xml:space="preserve">. </w:t>
      </w:r>
    </w:p>
    <w:p w14:paraId="306C2149" w14:textId="77777777" w:rsidR="00593B51" w:rsidRDefault="00593B51" w:rsidP="00593B51">
      <w:pPr>
        <w:pStyle w:val="StandardWeb"/>
      </w:pPr>
      <w:r>
        <w:t xml:space="preserve">Paulus straffet Petrum / </w:t>
      </w:r>
      <w:proofErr w:type="spellStart"/>
      <w:r>
        <w:t>drumb</w:t>
      </w:r>
      <w:proofErr w:type="spellEnd"/>
      <w:r>
        <w:t xml:space="preserve"> das er </w:t>
      </w:r>
      <w:proofErr w:type="spellStart"/>
      <w:r>
        <w:t>nit</w:t>
      </w:r>
      <w:proofErr w:type="spellEnd"/>
      <w:r>
        <w:t xml:space="preserve"> mit rechtem </w:t>
      </w:r>
      <w:proofErr w:type="spellStart"/>
      <w:r>
        <w:t>fueß</w:t>
      </w:r>
      <w:proofErr w:type="spellEnd"/>
      <w:r>
        <w:t xml:space="preserve"> / in der </w:t>
      </w:r>
      <w:proofErr w:type="spellStart"/>
      <w:r>
        <w:t>warheit</w:t>
      </w:r>
      <w:proofErr w:type="spellEnd"/>
      <w:r>
        <w:t xml:space="preserve"> </w:t>
      </w:r>
      <w:proofErr w:type="spellStart"/>
      <w:r>
        <w:t>gieng</w:t>
      </w:r>
      <w:proofErr w:type="spellEnd"/>
      <w:r>
        <w:t xml:space="preserve">. Wer </w:t>
      </w:r>
      <w:proofErr w:type="spellStart"/>
      <w:r>
        <w:t>vorpeut</w:t>
      </w:r>
      <w:proofErr w:type="spellEnd"/>
      <w:r>
        <w:t xml:space="preserve"> uns / so wir der </w:t>
      </w:r>
      <w:proofErr w:type="spellStart"/>
      <w:r>
        <w:t>sachen</w:t>
      </w:r>
      <w:proofErr w:type="spellEnd"/>
      <w:r>
        <w:t xml:space="preserve"> gewiß sein / auch wider alle </w:t>
      </w:r>
      <w:proofErr w:type="spellStart"/>
      <w:r>
        <w:t>altvaetter</w:t>
      </w:r>
      <w:proofErr w:type="spellEnd"/>
      <w:r>
        <w:t xml:space="preserve"> zu stehn: </w:t>
      </w:r>
      <w:proofErr w:type="spellStart"/>
      <w:r>
        <w:t>Moegen</w:t>
      </w:r>
      <w:proofErr w:type="spellEnd"/>
      <w:r>
        <w:t xml:space="preserve"> wir doch </w:t>
      </w:r>
      <w:proofErr w:type="spellStart"/>
      <w:r>
        <w:t>engeln</w:t>
      </w:r>
      <w:proofErr w:type="spellEnd"/>
      <w:r>
        <w:t xml:space="preserve"> richten / </w:t>
      </w:r>
      <w:proofErr w:type="spellStart"/>
      <w:r>
        <w:t>warumb</w:t>
      </w:r>
      <w:proofErr w:type="spellEnd"/>
      <w:r>
        <w:t xml:space="preserve"> </w:t>
      </w:r>
      <w:proofErr w:type="spellStart"/>
      <w:r>
        <w:t>nit</w:t>
      </w:r>
      <w:proofErr w:type="spellEnd"/>
      <w:r>
        <w:t xml:space="preserve"> </w:t>
      </w:r>
      <w:proofErr w:type="spellStart"/>
      <w:r>
        <w:t>menschen</w:t>
      </w:r>
      <w:proofErr w:type="spellEnd"/>
      <w:r>
        <w:t xml:space="preserve">: Wir sollen den Satan / in </w:t>
      </w:r>
      <w:proofErr w:type="spellStart"/>
      <w:r>
        <w:t>frembder</w:t>
      </w:r>
      <w:proofErr w:type="spellEnd"/>
      <w:r>
        <w:t xml:space="preserve"> form des </w:t>
      </w:r>
      <w:proofErr w:type="spellStart"/>
      <w:r>
        <w:t>liechts</w:t>
      </w:r>
      <w:proofErr w:type="spellEnd"/>
      <w:r>
        <w:t xml:space="preserve"> richten / </w:t>
      </w:r>
      <w:proofErr w:type="spellStart"/>
      <w:r>
        <w:t>solten</w:t>
      </w:r>
      <w:proofErr w:type="spellEnd"/>
      <w:r>
        <w:t xml:space="preserve"> wir </w:t>
      </w:r>
      <w:proofErr w:type="spellStart"/>
      <w:r>
        <w:t>nit</w:t>
      </w:r>
      <w:proofErr w:type="spellEnd"/>
      <w:r>
        <w:t xml:space="preserve"> </w:t>
      </w:r>
      <w:proofErr w:type="spellStart"/>
      <w:r>
        <w:t>heylige</w:t>
      </w:r>
      <w:proofErr w:type="spellEnd"/>
      <w:r>
        <w:t xml:space="preserve"> </w:t>
      </w:r>
      <w:proofErr w:type="spellStart"/>
      <w:r>
        <w:t>menschen</w:t>
      </w:r>
      <w:proofErr w:type="spellEnd"/>
      <w:r>
        <w:t xml:space="preserve"> </w:t>
      </w:r>
      <w:proofErr w:type="spellStart"/>
      <w:r>
        <w:t>urteyln</w:t>
      </w:r>
      <w:proofErr w:type="spellEnd"/>
      <w:r>
        <w:t xml:space="preserve"> / und sehen / </w:t>
      </w:r>
      <w:proofErr w:type="spellStart"/>
      <w:r>
        <w:t>ap</w:t>
      </w:r>
      <w:proofErr w:type="spellEnd"/>
      <w:r>
        <w:t xml:space="preserve"> sie </w:t>
      </w:r>
      <w:proofErr w:type="spellStart"/>
      <w:r>
        <w:t>heylig</w:t>
      </w:r>
      <w:proofErr w:type="spellEnd"/>
      <w:r>
        <w:t xml:space="preserve"> </w:t>
      </w:r>
      <w:proofErr w:type="spellStart"/>
      <w:r>
        <w:t>seind</w:t>
      </w:r>
      <w:proofErr w:type="spellEnd"/>
      <w:r>
        <w:t xml:space="preserve"> oder </w:t>
      </w:r>
      <w:proofErr w:type="spellStart"/>
      <w:r>
        <w:t>nit</w:t>
      </w:r>
      <w:proofErr w:type="spellEnd"/>
      <w:r>
        <w:t xml:space="preserve">? Wann die </w:t>
      </w:r>
      <w:proofErr w:type="spellStart"/>
      <w:r>
        <w:t>heyligkeyt</w:t>
      </w:r>
      <w:proofErr w:type="spellEnd"/>
      <w:r>
        <w:t xml:space="preserve"> / </w:t>
      </w:r>
      <w:proofErr w:type="spellStart"/>
      <w:r>
        <w:t>nit</w:t>
      </w:r>
      <w:proofErr w:type="spellEnd"/>
      <w:r>
        <w:t xml:space="preserve"> durch sieben </w:t>
      </w:r>
      <w:proofErr w:type="spellStart"/>
      <w:r>
        <w:t>fegfewr</w:t>
      </w:r>
      <w:proofErr w:type="spellEnd"/>
      <w:r>
        <w:t xml:space="preserve"> / oder </w:t>
      </w:r>
      <w:proofErr w:type="spellStart"/>
      <w:r>
        <w:t>beschneyttung</w:t>
      </w:r>
      <w:proofErr w:type="spellEnd"/>
      <w:r>
        <w:t xml:space="preserve"> / </w:t>
      </w:r>
      <w:proofErr w:type="spellStart"/>
      <w:r>
        <w:t>bewert</w:t>
      </w:r>
      <w:proofErr w:type="spellEnd"/>
      <w:r>
        <w:t xml:space="preserve"> ist / so </w:t>
      </w:r>
      <w:proofErr w:type="spellStart"/>
      <w:r>
        <w:t>kan</w:t>
      </w:r>
      <w:proofErr w:type="spellEnd"/>
      <w:r>
        <w:t xml:space="preserve"> sie </w:t>
      </w:r>
      <w:proofErr w:type="spellStart"/>
      <w:r>
        <w:t>liderlich</w:t>
      </w:r>
      <w:proofErr w:type="spellEnd"/>
      <w:r>
        <w:t xml:space="preserve"> irren / und unrecht </w:t>
      </w:r>
      <w:proofErr w:type="spellStart"/>
      <w:r>
        <w:t>leren</w:t>
      </w:r>
      <w:proofErr w:type="spellEnd"/>
      <w:r>
        <w:t xml:space="preserve">. Die irrige </w:t>
      </w:r>
      <w:proofErr w:type="spellStart"/>
      <w:r>
        <w:t>blindtheit</w:t>
      </w:r>
      <w:proofErr w:type="spellEnd"/>
      <w:r>
        <w:t xml:space="preserve"> / </w:t>
      </w:r>
      <w:proofErr w:type="spellStart"/>
      <w:r>
        <w:t>hoeret</w:t>
      </w:r>
      <w:proofErr w:type="spellEnd"/>
      <w:r>
        <w:t xml:space="preserve"> </w:t>
      </w:r>
      <w:proofErr w:type="spellStart"/>
      <w:r>
        <w:t>nit</w:t>
      </w:r>
      <w:proofErr w:type="spellEnd"/>
      <w:r>
        <w:t xml:space="preserve"> eh </w:t>
      </w:r>
      <w:proofErr w:type="spellStart"/>
      <w:r>
        <w:t>auff</w:t>
      </w:r>
      <w:proofErr w:type="spellEnd"/>
      <w:r>
        <w:t xml:space="preserve"> / dann die </w:t>
      </w:r>
      <w:proofErr w:type="spellStart"/>
      <w:r>
        <w:t>sunden</w:t>
      </w:r>
      <w:proofErr w:type="spellEnd"/>
      <w:r>
        <w:t xml:space="preserve">. Wenn </w:t>
      </w:r>
      <w:proofErr w:type="spellStart"/>
      <w:r>
        <w:t>sunde</w:t>
      </w:r>
      <w:proofErr w:type="spellEnd"/>
      <w:r>
        <w:t xml:space="preserve"> gar nichts mehr / </w:t>
      </w:r>
      <w:proofErr w:type="spellStart"/>
      <w:r>
        <w:t>yhm</w:t>
      </w:r>
      <w:proofErr w:type="spellEnd"/>
      <w:r>
        <w:t xml:space="preserve"> </w:t>
      </w:r>
      <w:proofErr w:type="spellStart"/>
      <w:r>
        <w:t>menschen</w:t>
      </w:r>
      <w:proofErr w:type="spellEnd"/>
      <w:r>
        <w:t xml:space="preserve"> </w:t>
      </w:r>
      <w:proofErr w:type="spellStart"/>
      <w:r>
        <w:t>stadt</w:t>
      </w:r>
      <w:proofErr w:type="spellEnd"/>
      <w:r>
        <w:t xml:space="preserve"> </w:t>
      </w:r>
      <w:proofErr w:type="spellStart"/>
      <w:r>
        <w:t>habenn</w:t>
      </w:r>
      <w:proofErr w:type="spellEnd"/>
      <w:r>
        <w:t xml:space="preserve"> / so </w:t>
      </w:r>
      <w:proofErr w:type="spellStart"/>
      <w:r>
        <w:t>wuert</w:t>
      </w:r>
      <w:proofErr w:type="spellEnd"/>
      <w:r>
        <w:t xml:space="preserve"> die </w:t>
      </w:r>
      <w:proofErr w:type="spellStart"/>
      <w:r>
        <w:t>blindheit</w:t>
      </w:r>
      <w:proofErr w:type="spellEnd"/>
      <w:r>
        <w:t xml:space="preserve"> / </w:t>
      </w:r>
      <w:proofErr w:type="spellStart"/>
      <w:r>
        <w:t>unnd</w:t>
      </w:r>
      <w:proofErr w:type="spellEnd"/>
      <w:r>
        <w:t xml:space="preserve"> </w:t>
      </w:r>
      <w:proofErr w:type="spellStart"/>
      <w:r>
        <w:t>unvorstandt</w:t>
      </w:r>
      <w:proofErr w:type="spellEnd"/>
      <w:r>
        <w:t xml:space="preserve"> / sein ende haben. </w:t>
      </w:r>
    </w:p>
    <w:p w14:paraId="3F45B514" w14:textId="77777777" w:rsidR="00593B51" w:rsidRDefault="00593B51" w:rsidP="00593B51">
      <w:pPr>
        <w:pStyle w:val="StandardWeb"/>
      </w:pPr>
      <w:r>
        <w:t xml:space="preserve">Wenn ein </w:t>
      </w:r>
      <w:proofErr w:type="spellStart"/>
      <w:r>
        <w:t>schreyber</w:t>
      </w:r>
      <w:proofErr w:type="spellEnd"/>
      <w:r>
        <w:t xml:space="preserve"> / etwas </w:t>
      </w:r>
      <w:proofErr w:type="spellStart"/>
      <w:r>
        <w:t>auß</w:t>
      </w:r>
      <w:proofErr w:type="spellEnd"/>
      <w:r>
        <w:t xml:space="preserve"> seiner </w:t>
      </w:r>
      <w:proofErr w:type="spellStart"/>
      <w:r>
        <w:t>weyßheit</w:t>
      </w:r>
      <w:proofErr w:type="spellEnd"/>
      <w:r>
        <w:t xml:space="preserve"> </w:t>
      </w:r>
      <w:proofErr w:type="spellStart"/>
      <w:r>
        <w:t>schreybt</w:t>
      </w:r>
      <w:proofErr w:type="spellEnd"/>
      <w:r>
        <w:t xml:space="preserve"> so ist es alles menschlich / </w:t>
      </w:r>
      <w:proofErr w:type="spellStart"/>
      <w:r>
        <w:t>unnd</w:t>
      </w:r>
      <w:proofErr w:type="spellEnd"/>
      <w:r>
        <w:t xml:space="preserve"> </w:t>
      </w:r>
      <w:proofErr w:type="spellStart"/>
      <w:r>
        <w:t>nit</w:t>
      </w:r>
      <w:proofErr w:type="spellEnd"/>
      <w:r>
        <w:t xml:space="preserve"> </w:t>
      </w:r>
      <w:proofErr w:type="spellStart"/>
      <w:r>
        <w:t>goetlich</w:t>
      </w:r>
      <w:proofErr w:type="spellEnd"/>
      <w:r>
        <w:t xml:space="preserve">. </w:t>
      </w:r>
      <w:proofErr w:type="spellStart"/>
      <w:r>
        <w:t>Drumb</w:t>
      </w:r>
      <w:proofErr w:type="spellEnd"/>
      <w:r>
        <w:t xml:space="preserve"> muß man eben </w:t>
      </w:r>
      <w:proofErr w:type="spellStart"/>
      <w:r>
        <w:t>mercken</w:t>
      </w:r>
      <w:proofErr w:type="spellEnd"/>
      <w:r>
        <w:t xml:space="preserve"> / was der </w:t>
      </w:r>
      <w:proofErr w:type="spellStart"/>
      <w:r>
        <w:t>geiste</w:t>
      </w:r>
      <w:proofErr w:type="spellEnd"/>
      <w:r>
        <w:t xml:space="preserve"> Gottis </w:t>
      </w:r>
      <w:proofErr w:type="spellStart"/>
      <w:r>
        <w:t>wircket</w:t>
      </w:r>
      <w:proofErr w:type="spellEnd"/>
      <w:r>
        <w:t xml:space="preserve"> / wenn er </w:t>
      </w:r>
      <w:proofErr w:type="spellStart"/>
      <w:r>
        <w:t>redt</w:t>
      </w:r>
      <w:proofErr w:type="spellEnd"/>
      <w:r>
        <w:t xml:space="preserve"> / und sich nach dem </w:t>
      </w:r>
      <w:proofErr w:type="spellStart"/>
      <w:r>
        <w:t>geyste</w:t>
      </w:r>
      <w:proofErr w:type="spellEnd"/>
      <w:r>
        <w:t xml:space="preserve"> richten. Welcher des </w:t>
      </w:r>
      <w:proofErr w:type="spellStart"/>
      <w:r>
        <w:t>geysts</w:t>
      </w:r>
      <w:proofErr w:type="spellEnd"/>
      <w:r>
        <w:t xml:space="preserve"> </w:t>
      </w:r>
      <w:proofErr w:type="spellStart"/>
      <w:r>
        <w:t>wircklickeit</w:t>
      </w:r>
      <w:proofErr w:type="spellEnd"/>
      <w:r>
        <w:t xml:space="preserve"> </w:t>
      </w:r>
      <w:proofErr w:type="spellStart"/>
      <w:r>
        <w:t>uberferet</w:t>
      </w:r>
      <w:proofErr w:type="spellEnd"/>
      <w:r>
        <w:t xml:space="preserve"> / d’ feilet / er </w:t>
      </w:r>
      <w:proofErr w:type="spellStart"/>
      <w:r>
        <w:t>schreyb</w:t>
      </w:r>
      <w:proofErr w:type="spellEnd"/>
      <w:r>
        <w:t xml:space="preserve"> </w:t>
      </w:r>
      <w:proofErr w:type="spellStart"/>
      <w:r>
        <w:t>od</w:t>
      </w:r>
      <w:proofErr w:type="spellEnd"/>
      <w:r>
        <w:t xml:space="preserve">’ rede. Demnach / </w:t>
      </w:r>
      <w:proofErr w:type="spellStart"/>
      <w:r>
        <w:t>sal</w:t>
      </w:r>
      <w:proofErr w:type="spellEnd"/>
      <w:r>
        <w:t xml:space="preserve"> die </w:t>
      </w:r>
      <w:proofErr w:type="spellStart"/>
      <w:r>
        <w:t>heyligkeit</w:t>
      </w:r>
      <w:proofErr w:type="spellEnd"/>
      <w:r>
        <w:t xml:space="preserve"> Augustini / </w:t>
      </w:r>
      <w:proofErr w:type="spellStart"/>
      <w:r>
        <w:t>nymandts</w:t>
      </w:r>
      <w:proofErr w:type="spellEnd"/>
      <w:r>
        <w:t xml:space="preserve"> vorstricken. Er </w:t>
      </w:r>
      <w:proofErr w:type="spellStart"/>
      <w:r>
        <w:t>wils</w:t>
      </w:r>
      <w:proofErr w:type="spellEnd"/>
      <w:r>
        <w:t xml:space="preserve"> auch </w:t>
      </w:r>
      <w:proofErr w:type="spellStart"/>
      <w:r>
        <w:t>nit</w:t>
      </w:r>
      <w:proofErr w:type="spellEnd"/>
      <w:r>
        <w:t xml:space="preserve"> haben / das wir seiner / oder eines andern / </w:t>
      </w:r>
      <w:proofErr w:type="spellStart"/>
      <w:r>
        <w:t>heilickeit</w:t>
      </w:r>
      <w:proofErr w:type="spellEnd"/>
      <w:r>
        <w:t xml:space="preserve"> / </w:t>
      </w:r>
      <w:proofErr w:type="spellStart"/>
      <w:r>
        <w:t>fuer</w:t>
      </w:r>
      <w:proofErr w:type="spellEnd"/>
      <w:r>
        <w:t xml:space="preserve"> ein </w:t>
      </w:r>
      <w:proofErr w:type="spellStart"/>
      <w:r>
        <w:t>unbetrigliche</w:t>
      </w:r>
      <w:proofErr w:type="spellEnd"/>
      <w:r>
        <w:t xml:space="preserve"> </w:t>
      </w:r>
      <w:proofErr w:type="spellStart"/>
      <w:r>
        <w:t>schunur</w:t>
      </w:r>
      <w:proofErr w:type="spellEnd"/>
      <w:r>
        <w:t xml:space="preserve"> haben. </w:t>
      </w:r>
      <w:proofErr w:type="spellStart"/>
      <w:r>
        <w:t>Drumb</w:t>
      </w:r>
      <w:proofErr w:type="spellEnd"/>
      <w:r>
        <w:t xml:space="preserve"> </w:t>
      </w:r>
      <w:proofErr w:type="spellStart"/>
      <w:r>
        <w:t>solt</w:t>
      </w:r>
      <w:proofErr w:type="spellEnd"/>
      <w:r>
        <w:t xml:space="preserve"> </w:t>
      </w:r>
      <w:proofErr w:type="spellStart"/>
      <w:r>
        <w:t>ir</w:t>
      </w:r>
      <w:proofErr w:type="spellEnd"/>
      <w:r>
        <w:t xml:space="preserve"> nicht so </w:t>
      </w:r>
      <w:proofErr w:type="spellStart"/>
      <w:r>
        <w:t>fleyssig</w:t>
      </w:r>
      <w:proofErr w:type="spellEnd"/>
      <w:r>
        <w:t xml:space="preserve"> sehen / was die </w:t>
      </w:r>
      <w:proofErr w:type="spellStart"/>
      <w:r>
        <w:t>vilgedachte</w:t>
      </w:r>
      <w:proofErr w:type="spellEnd"/>
      <w:r>
        <w:t xml:space="preserve"> </w:t>
      </w:r>
      <w:proofErr w:type="spellStart"/>
      <w:r>
        <w:t>vaettere</w:t>
      </w:r>
      <w:proofErr w:type="spellEnd"/>
      <w:r>
        <w:t xml:space="preserve"> </w:t>
      </w:r>
      <w:proofErr w:type="spellStart"/>
      <w:r>
        <w:t>geredt</w:t>
      </w:r>
      <w:proofErr w:type="spellEnd"/>
      <w:r>
        <w:t xml:space="preserve"> oder geschrieben / als </w:t>
      </w:r>
      <w:proofErr w:type="spellStart"/>
      <w:r>
        <w:t>yr</w:t>
      </w:r>
      <w:proofErr w:type="spellEnd"/>
      <w:r>
        <w:t xml:space="preserve"> besehen </w:t>
      </w:r>
      <w:proofErr w:type="spellStart"/>
      <w:r>
        <w:t>solt</w:t>
      </w:r>
      <w:proofErr w:type="spellEnd"/>
      <w:r>
        <w:t xml:space="preserve"> / was recht oder unrecht / von </w:t>
      </w:r>
      <w:proofErr w:type="spellStart"/>
      <w:r>
        <w:t>yhnen</w:t>
      </w:r>
      <w:proofErr w:type="spellEnd"/>
      <w:r>
        <w:t xml:space="preserve"> ist geschrieben. </w:t>
      </w:r>
    </w:p>
    <w:p w14:paraId="704085A6" w14:textId="77777777" w:rsidR="00593B51" w:rsidRDefault="00593B51" w:rsidP="00593B51">
      <w:pPr>
        <w:pStyle w:val="StandardWeb"/>
      </w:pPr>
      <w:r>
        <w:t xml:space="preserve">Die Christum in der Messe / ein </w:t>
      </w:r>
      <w:proofErr w:type="spellStart"/>
      <w:r>
        <w:t>opffer</w:t>
      </w:r>
      <w:proofErr w:type="spellEnd"/>
      <w:r>
        <w:t xml:space="preserve"> </w:t>
      </w:r>
      <w:proofErr w:type="spellStart"/>
      <w:r>
        <w:t>heyssen</w:t>
      </w:r>
      <w:proofErr w:type="spellEnd"/>
      <w:r>
        <w:t xml:space="preserve"> / die </w:t>
      </w:r>
      <w:proofErr w:type="spellStart"/>
      <w:r>
        <w:t>seind</w:t>
      </w:r>
      <w:proofErr w:type="spellEnd"/>
      <w:r>
        <w:t xml:space="preserve"> des </w:t>
      </w:r>
      <w:proofErr w:type="spellStart"/>
      <w:r>
        <w:t>todes</w:t>
      </w:r>
      <w:proofErr w:type="spellEnd"/>
      <w:r>
        <w:t xml:space="preserve"> und </w:t>
      </w:r>
      <w:proofErr w:type="spellStart"/>
      <w:r>
        <w:t>bluts</w:t>
      </w:r>
      <w:proofErr w:type="spellEnd"/>
      <w:r>
        <w:t xml:space="preserve"> Christi schuldig / </w:t>
      </w:r>
      <w:proofErr w:type="spellStart"/>
      <w:r>
        <w:t>weyl</w:t>
      </w:r>
      <w:proofErr w:type="spellEnd"/>
      <w:r>
        <w:t xml:space="preserve"> sie </w:t>
      </w:r>
      <w:proofErr w:type="spellStart"/>
      <w:r>
        <w:t>ubel</w:t>
      </w:r>
      <w:proofErr w:type="spellEnd"/>
      <w:r>
        <w:t xml:space="preserve"> von Christo reden / und Christum </w:t>
      </w:r>
      <w:proofErr w:type="spellStart"/>
      <w:r>
        <w:t>ubler</w:t>
      </w:r>
      <w:proofErr w:type="spellEnd"/>
      <w:r>
        <w:t xml:space="preserve"> </w:t>
      </w:r>
      <w:proofErr w:type="spellStart"/>
      <w:r>
        <w:t>handlen</w:t>
      </w:r>
      <w:proofErr w:type="spellEnd"/>
      <w:r>
        <w:t xml:space="preserve"> / denn die </w:t>
      </w:r>
      <w:proofErr w:type="spellStart"/>
      <w:r>
        <w:t>ihene</w:t>
      </w:r>
      <w:proofErr w:type="spellEnd"/>
      <w:r>
        <w:t xml:space="preserve"> / so das </w:t>
      </w:r>
      <w:proofErr w:type="spellStart"/>
      <w:r>
        <w:t>brot</w:t>
      </w:r>
      <w:proofErr w:type="spellEnd"/>
      <w:r>
        <w:t xml:space="preserve"> </w:t>
      </w:r>
      <w:proofErr w:type="spellStart"/>
      <w:r>
        <w:t>unn</w:t>
      </w:r>
      <w:proofErr w:type="spellEnd"/>
      <w:r>
        <w:t xml:space="preserve"> den </w:t>
      </w:r>
      <w:proofErr w:type="spellStart"/>
      <w:r>
        <w:t>kelch</w:t>
      </w:r>
      <w:proofErr w:type="spellEnd"/>
      <w:r>
        <w:t xml:space="preserve"> des </w:t>
      </w:r>
      <w:proofErr w:type="spellStart"/>
      <w:r>
        <w:t>herren</w:t>
      </w:r>
      <w:proofErr w:type="spellEnd"/>
      <w:r>
        <w:t xml:space="preserve"> on </w:t>
      </w:r>
      <w:proofErr w:type="spellStart"/>
      <w:r>
        <w:t>underschied</w:t>
      </w:r>
      <w:proofErr w:type="spellEnd"/>
      <w:r>
        <w:t xml:space="preserve"> brauchten. Denn sie </w:t>
      </w:r>
      <w:proofErr w:type="spellStart"/>
      <w:r>
        <w:t>seind</w:t>
      </w:r>
      <w:proofErr w:type="spellEnd"/>
      <w:r>
        <w:t xml:space="preserve"> nicht allein / unachtsame / als die </w:t>
      </w:r>
      <w:proofErr w:type="spellStart"/>
      <w:r>
        <w:t>Corinthier</w:t>
      </w:r>
      <w:proofErr w:type="spellEnd"/>
      <w:r>
        <w:t xml:space="preserve"> waren / </w:t>
      </w:r>
      <w:proofErr w:type="spellStart"/>
      <w:r>
        <w:t>irer</w:t>
      </w:r>
      <w:proofErr w:type="spellEnd"/>
      <w:r>
        <w:t xml:space="preserve"> </w:t>
      </w:r>
      <w:proofErr w:type="spellStart"/>
      <w:r>
        <w:t>drunckenheit</w:t>
      </w:r>
      <w:proofErr w:type="spellEnd"/>
      <w:r>
        <w:t xml:space="preserve"> halben / sondern / sie </w:t>
      </w:r>
      <w:proofErr w:type="spellStart"/>
      <w:r>
        <w:t>hawen</w:t>
      </w:r>
      <w:proofErr w:type="spellEnd"/>
      <w:r>
        <w:t xml:space="preserve"> </w:t>
      </w:r>
      <w:proofErr w:type="spellStart"/>
      <w:r>
        <w:t>Got</w:t>
      </w:r>
      <w:proofErr w:type="spellEnd"/>
      <w:r>
        <w:t xml:space="preserve"> / dem </w:t>
      </w:r>
      <w:proofErr w:type="spellStart"/>
      <w:r>
        <w:t>vater</w:t>
      </w:r>
      <w:proofErr w:type="spellEnd"/>
      <w:r>
        <w:t xml:space="preserve"> Christi / seine </w:t>
      </w:r>
      <w:proofErr w:type="spellStart"/>
      <w:r>
        <w:t>zusag</w:t>
      </w:r>
      <w:proofErr w:type="spellEnd"/>
      <w:r>
        <w:t xml:space="preserve"> (von Christo) ab. Und vorsprechen das </w:t>
      </w:r>
      <w:proofErr w:type="spellStart"/>
      <w:r>
        <w:t>leyden</w:t>
      </w:r>
      <w:proofErr w:type="spellEnd"/>
      <w:r>
        <w:t xml:space="preserve"> / </w:t>
      </w:r>
      <w:proofErr w:type="spellStart"/>
      <w:r>
        <w:t>blut</w:t>
      </w:r>
      <w:proofErr w:type="spellEnd"/>
      <w:r>
        <w:t xml:space="preserve"> </w:t>
      </w:r>
      <w:proofErr w:type="spellStart"/>
      <w:r>
        <w:t>vorgießung</w:t>
      </w:r>
      <w:proofErr w:type="spellEnd"/>
      <w:r>
        <w:t xml:space="preserve"> / und den todt etc. Christi / </w:t>
      </w:r>
      <w:proofErr w:type="spellStart"/>
      <w:r>
        <w:t>unnd</w:t>
      </w:r>
      <w:proofErr w:type="spellEnd"/>
      <w:r>
        <w:t xml:space="preserve"> sie </w:t>
      </w:r>
      <w:proofErr w:type="spellStart"/>
      <w:r>
        <w:t>doerften</w:t>
      </w:r>
      <w:proofErr w:type="spellEnd"/>
      <w:r>
        <w:t xml:space="preserve"> / wenn sie </w:t>
      </w:r>
      <w:proofErr w:type="spellStart"/>
      <w:r>
        <w:t>kuennten</w:t>
      </w:r>
      <w:proofErr w:type="spellEnd"/>
      <w:r>
        <w:t xml:space="preserve"> / Christum </w:t>
      </w:r>
      <w:proofErr w:type="spellStart"/>
      <w:r>
        <w:t>uffs</w:t>
      </w:r>
      <w:proofErr w:type="spellEnd"/>
      <w:r>
        <w:t xml:space="preserve"> </w:t>
      </w:r>
      <w:proofErr w:type="spellStart"/>
      <w:r>
        <w:t>new</w:t>
      </w:r>
      <w:proofErr w:type="spellEnd"/>
      <w:r>
        <w:t xml:space="preserve"> martern / uff das </w:t>
      </w:r>
      <w:proofErr w:type="spellStart"/>
      <w:r>
        <w:t>ir</w:t>
      </w:r>
      <w:proofErr w:type="spellEnd"/>
      <w:r>
        <w:t xml:space="preserve"> </w:t>
      </w:r>
      <w:proofErr w:type="spellStart"/>
      <w:r>
        <w:t>seckell</w:t>
      </w:r>
      <w:proofErr w:type="spellEnd"/>
      <w:r>
        <w:t xml:space="preserve"> voller </w:t>
      </w:r>
      <w:proofErr w:type="spellStart"/>
      <w:r>
        <w:t>goldts</w:t>
      </w:r>
      <w:proofErr w:type="spellEnd"/>
      <w:r>
        <w:t xml:space="preserve">. oder </w:t>
      </w:r>
      <w:proofErr w:type="spellStart"/>
      <w:r>
        <w:t>stifftung</w:t>
      </w:r>
      <w:proofErr w:type="spellEnd"/>
      <w:r>
        <w:t xml:space="preserve"> voller </w:t>
      </w:r>
      <w:proofErr w:type="spellStart"/>
      <w:r>
        <w:t>lobes</w:t>
      </w:r>
      <w:proofErr w:type="spellEnd"/>
      <w:r>
        <w:t xml:space="preserve">. Oder </w:t>
      </w:r>
      <w:proofErr w:type="spellStart"/>
      <w:r>
        <w:t>vornunfft</w:t>
      </w:r>
      <w:proofErr w:type="spellEnd"/>
      <w:r>
        <w:t xml:space="preserve"> voller </w:t>
      </w:r>
      <w:proofErr w:type="spellStart"/>
      <w:r>
        <w:t>achtparkeyt</w:t>
      </w:r>
      <w:proofErr w:type="spellEnd"/>
      <w:r>
        <w:t xml:space="preserve">. oder </w:t>
      </w:r>
      <w:proofErr w:type="spellStart"/>
      <w:r>
        <w:t>eygen</w:t>
      </w:r>
      <w:proofErr w:type="spellEnd"/>
      <w:r>
        <w:t xml:space="preserve"> </w:t>
      </w:r>
      <w:proofErr w:type="spellStart"/>
      <w:r>
        <w:t>synn</w:t>
      </w:r>
      <w:proofErr w:type="spellEnd"/>
      <w:r>
        <w:t xml:space="preserve"> voller herschafft </w:t>
      </w:r>
      <w:proofErr w:type="spellStart"/>
      <w:r>
        <w:t>wurd</w:t>
      </w:r>
      <w:proofErr w:type="spellEnd"/>
      <w:r>
        <w:t xml:space="preserve">. </w:t>
      </w:r>
    </w:p>
    <w:p w14:paraId="765412C9" w14:textId="77777777" w:rsidR="00593B51" w:rsidRDefault="00593B51" w:rsidP="00593B51">
      <w:pPr>
        <w:pStyle w:val="StandardWeb"/>
      </w:pPr>
      <w:proofErr w:type="spellStart"/>
      <w:r>
        <w:t>Ap</w:t>
      </w:r>
      <w:proofErr w:type="spellEnd"/>
      <w:r>
        <w:t xml:space="preserve"> sie sagen </w:t>
      </w:r>
      <w:proofErr w:type="spellStart"/>
      <w:r>
        <w:t>woelten</w:t>
      </w:r>
      <w:proofErr w:type="spellEnd"/>
      <w:r>
        <w:t xml:space="preserve"> / wir </w:t>
      </w:r>
      <w:proofErr w:type="spellStart"/>
      <w:r>
        <w:t>meynens</w:t>
      </w:r>
      <w:proofErr w:type="spellEnd"/>
      <w:r>
        <w:t xml:space="preserve"> </w:t>
      </w:r>
      <w:proofErr w:type="spellStart"/>
      <w:r>
        <w:t>wol</w:t>
      </w:r>
      <w:proofErr w:type="spellEnd"/>
      <w:r>
        <w:t xml:space="preserve"> und gut / und </w:t>
      </w:r>
      <w:proofErr w:type="spellStart"/>
      <w:r>
        <w:t>woellen</w:t>
      </w:r>
      <w:proofErr w:type="spellEnd"/>
      <w:r>
        <w:t xml:space="preserve"> </w:t>
      </w:r>
      <w:proofErr w:type="spellStart"/>
      <w:r>
        <w:t>Got</w:t>
      </w:r>
      <w:proofErr w:type="spellEnd"/>
      <w:r>
        <w:t xml:space="preserve"> mit unserm </w:t>
      </w:r>
      <w:proofErr w:type="spellStart"/>
      <w:r>
        <w:t>brrauch</w:t>
      </w:r>
      <w:proofErr w:type="spellEnd"/>
      <w:r>
        <w:t xml:space="preserve"> dienen. Wir </w:t>
      </w:r>
      <w:proofErr w:type="spellStart"/>
      <w:r>
        <w:t>wissens</w:t>
      </w:r>
      <w:proofErr w:type="spellEnd"/>
      <w:r>
        <w:t xml:space="preserve"> </w:t>
      </w:r>
      <w:proofErr w:type="spellStart"/>
      <w:r>
        <w:t>nit</w:t>
      </w:r>
      <w:proofErr w:type="spellEnd"/>
      <w:r>
        <w:t xml:space="preserve"> anders. </w:t>
      </w:r>
      <w:proofErr w:type="spellStart"/>
      <w:r>
        <w:t>Wisten</w:t>
      </w:r>
      <w:proofErr w:type="spellEnd"/>
      <w:r>
        <w:t xml:space="preserve"> wirs besser / wir </w:t>
      </w:r>
      <w:proofErr w:type="spellStart"/>
      <w:r>
        <w:t>woelten</w:t>
      </w:r>
      <w:proofErr w:type="spellEnd"/>
      <w:r>
        <w:t xml:space="preserve"> dem besten </w:t>
      </w:r>
      <w:proofErr w:type="spellStart"/>
      <w:r>
        <w:t>volgen</w:t>
      </w:r>
      <w:proofErr w:type="spellEnd"/>
      <w:r>
        <w:t xml:space="preserve">. Antwort. Der Juden eins </w:t>
      </w:r>
      <w:proofErr w:type="spellStart"/>
      <w:r>
        <w:t>teyls</w:t>
      </w:r>
      <w:proofErr w:type="spellEnd"/>
      <w:r>
        <w:t xml:space="preserve"> / </w:t>
      </w:r>
      <w:proofErr w:type="spellStart"/>
      <w:r>
        <w:t>wistens</w:t>
      </w:r>
      <w:proofErr w:type="spellEnd"/>
      <w:r>
        <w:t xml:space="preserve"> auch </w:t>
      </w:r>
      <w:proofErr w:type="spellStart"/>
      <w:r>
        <w:t>nit</w:t>
      </w:r>
      <w:proofErr w:type="spellEnd"/>
      <w:r>
        <w:t xml:space="preserve"> besser / dann das sie Christum / </w:t>
      </w:r>
      <w:proofErr w:type="spellStart"/>
      <w:r>
        <w:t>ertoedten</w:t>
      </w:r>
      <w:proofErr w:type="spellEnd"/>
      <w:r>
        <w:t xml:space="preserve"> </w:t>
      </w:r>
      <w:proofErr w:type="spellStart"/>
      <w:r>
        <w:t>moechten</w:t>
      </w:r>
      <w:proofErr w:type="spellEnd"/>
      <w:r>
        <w:t xml:space="preserve"> / </w:t>
      </w:r>
      <w:proofErr w:type="spellStart"/>
      <w:r>
        <w:t>unnd</w:t>
      </w:r>
      <w:proofErr w:type="spellEnd"/>
      <w:r>
        <w:t xml:space="preserve"> meinten / sie </w:t>
      </w:r>
      <w:proofErr w:type="spellStart"/>
      <w:r>
        <w:t>tethen</w:t>
      </w:r>
      <w:proofErr w:type="spellEnd"/>
      <w:r>
        <w:t xml:space="preserve"> </w:t>
      </w:r>
      <w:proofErr w:type="spellStart"/>
      <w:r>
        <w:t>Got</w:t>
      </w:r>
      <w:proofErr w:type="spellEnd"/>
      <w:r>
        <w:t xml:space="preserve"> </w:t>
      </w:r>
      <w:proofErr w:type="spellStart"/>
      <w:r>
        <w:t>eynen</w:t>
      </w:r>
      <w:proofErr w:type="spellEnd"/>
      <w:r>
        <w:t xml:space="preserve"> dienst dran. Aber Petrus / </w:t>
      </w:r>
      <w:proofErr w:type="spellStart"/>
      <w:r>
        <w:t>wolt</w:t>
      </w:r>
      <w:proofErr w:type="spellEnd"/>
      <w:r>
        <w:t xml:space="preserve"> sie nicht / </w:t>
      </w:r>
      <w:proofErr w:type="spellStart"/>
      <w:r>
        <w:t>tzu</w:t>
      </w:r>
      <w:proofErr w:type="spellEnd"/>
      <w:r>
        <w:t xml:space="preserve"> Christlicher </w:t>
      </w:r>
      <w:proofErr w:type="spellStart"/>
      <w:r>
        <w:t>gemeynschafft</w:t>
      </w:r>
      <w:proofErr w:type="spellEnd"/>
      <w:r>
        <w:t xml:space="preserve"> nehmen / ehe sie sich </w:t>
      </w:r>
      <w:proofErr w:type="spellStart"/>
      <w:r>
        <w:t>erkanten</w:t>
      </w:r>
      <w:proofErr w:type="spellEnd"/>
      <w:r>
        <w:t xml:space="preserve"> / und </w:t>
      </w:r>
      <w:proofErr w:type="spellStart"/>
      <w:r>
        <w:t>yre</w:t>
      </w:r>
      <w:proofErr w:type="spellEnd"/>
      <w:r>
        <w:t xml:space="preserve"> </w:t>
      </w:r>
      <w:proofErr w:type="spellStart"/>
      <w:r>
        <w:t>missethat</w:t>
      </w:r>
      <w:proofErr w:type="spellEnd"/>
      <w:r>
        <w:t xml:space="preserve"> </w:t>
      </w:r>
      <w:proofErr w:type="spellStart"/>
      <w:r>
        <w:t>bereweten</w:t>
      </w:r>
      <w:proofErr w:type="spellEnd"/>
      <w:r>
        <w:t xml:space="preserve">. Also </w:t>
      </w:r>
      <w:proofErr w:type="spellStart"/>
      <w:r>
        <w:t>solten</w:t>
      </w:r>
      <w:proofErr w:type="spellEnd"/>
      <w:r>
        <w:t xml:space="preserve"> die rechte Christen auch thun. Und den </w:t>
      </w:r>
      <w:proofErr w:type="spellStart"/>
      <w:r>
        <w:t>pfaffen</w:t>
      </w:r>
      <w:proofErr w:type="spellEnd"/>
      <w:r>
        <w:t xml:space="preserve"> sagen / das es </w:t>
      </w:r>
      <w:proofErr w:type="spellStart"/>
      <w:r>
        <w:t>sund</w:t>
      </w:r>
      <w:proofErr w:type="spellEnd"/>
      <w:r>
        <w:t xml:space="preserve"> sey / Meß halten / </w:t>
      </w:r>
      <w:proofErr w:type="spellStart"/>
      <w:r>
        <w:t>wuerden</w:t>
      </w:r>
      <w:proofErr w:type="spellEnd"/>
      <w:r>
        <w:t xml:space="preserve"> sich </w:t>
      </w:r>
      <w:proofErr w:type="spellStart"/>
      <w:r>
        <w:t>ettliche</w:t>
      </w:r>
      <w:proofErr w:type="spellEnd"/>
      <w:r>
        <w:t xml:space="preserve"> </w:t>
      </w:r>
      <w:proofErr w:type="spellStart"/>
      <w:r>
        <w:t>bekeren</w:t>
      </w:r>
      <w:proofErr w:type="spellEnd"/>
      <w:r>
        <w:t xml:space="preserve"> / die </w:t>
      </w:r>
      <w:proofErr w:type="spellStart"/>
      <w:r>
        <w:t>solten</w:t>
      </w:r>
      <w:proofErr w:type="spellEnd"/>
      <w:r>
        <w:t xml:space="preserve"> angenommen werden. Die sich aber </w:t>
      </w:r>
      <w:proofErr w:type="spellStart"/>
      <w:r>
        <w:t>nit</w:t>
      </w:r>
      <w:proofErr w:type="spellEnd"/>
      <w:r>
        <w:t xml:space="preserve"> </w:t>
      </w:r>
      <w:proofErr w:type="spellStart"/>
      <w:r>
        <w:t>woelten</w:t>
      </w:r>
      <w:proofErr w:type="spellEnd"/>
      <w:r>
        <w:t xml:space="preserve"> erkennen / die </w:t>
      </w:r>
      <w:proofErr w:type="spellStart"/>
      <w:r>
        <w:t>solt</w:t>
      </w:r>
      <w:proofErr w:type="spellEnd"/>
      <w:r>
        <w:t xml:space="preserve"> man ausserhalb Christlicher gemeinschafft / stehn lassen. </w:t>
      </w:r>
    </w:p>
    <w:p w14:paraId="12618F00" w14:textId="77777777" w:rsidR="00593B51" w:rsidRDefault="00593B51" w:rsidP="00593B51">
      <w:pPr>
        <w:pStyle w:val="StandardWeb"/>
      </w:pPr>
      <w:r>
        <w:t xml:space="preserve">Es </w:t>
      </w:r>
      <w:proofErr w:type="spellStart"/>
      <w:r>
        <w:t>volgt</w:t>
      </w:r>
      <w:proofErr w:type="spellEnd"/>
      <w:r>
        <w:t xml:space="preserve"> </w:t>
      </w:r>
      <w:proofErr w:type="spellStart"/>
      <w:r>
        <w:t>nit</w:t>
      </w:r>
      <w:proofErr w:type="spellEnd"/>
      <w:r>
        <w:t xml:space="preserve">. Ich meins </w:t>
      </w:r>
      <w:proofErr w:type="spellStart"/>
      <w:r>
        <w:t>wol</w:t>
      </w:r>
      <w:proofErr w:type="spellEnd"/>
      <w:r>
        <w:t xml:space="preserve">. </w:t>
      </w:r>
      <w:proofErr w:type="spellStart"/>
      <w:r>
        <w:t>Drumb</w:t>
      </w:r>
      <w:proofErr w:type="spellEnd"/>
      <w:r>
        <w:t xml:space="preserve"> bin ich entschuldigt. Petrus meint es auch gut / und </w:t>
      </w:r>
      <w:proofErr w:type="spellStart"/>
      <w:r>
        <w:t>wol</w:t>
      </w:r>
      <w:proofErr w:type="spellEnd"/>
      <w:r>
        <w:t xml:space="preserve"> / da er zu seinem </w:t>
      </w:r>
      <w:proofErr w:type="spellStart"/>
      <w:r>
        <w:t>herren</w:t>
      </w:r>
      <w:proofErr w:type="spellEnd"/>
      <w:r>
        <w:t xml:space="preserve"> sprach. Es sey fern von dir / das dich die Juden so </w:t>
      </w:r>
      <w:proofErr w:type="spellStart"/>
      <w:r>
        <w:t>schmelich</w:t>
      </w:r>
      <w:proofErr w:type="spellEnd"/>
      <w:r>
        <w:t xml:space="preserve"> handeln sollen etc. Denn Christus </w:t>
      </w:r>
      <w:proofErr w:type="spellStart"/>
      <w:r>
        <w:t>hies</w:t>
      </w:r>
      <w:proofErr w:type="spellEnd"/>
      <w:r>
        <w:t xml:space="preserve"> </w:t>
      </w:r>
      <w:proofErr w:type="spellStart"/>
      <w:r>
        <w:t>yhnen</w:t>
      </w:r>
      <w:proofErr w:type="spellEnd"/>
      <w:r>
        <w:t xml:space="preserve"> von sich </w:t>
      </w:r>
      <w:proofErr w:type="spellStart"/>
      <w:r>
        <w:t>tretten</w:t>
      </w:r>
      <w:proofErr w:type="spellEnd"/>
      <w:r>
        <w:t xml:space="preserve"> / </w:t>
      </w:r>
      <w:proofErr w:type="spellStart"/>
      <w:r>
        <w:t>unn</w:t>
      </w:r>
      <w:proofErr w:type="spellEnd"/>
      <w:r>
        <w:t xml:space="preserve"> nennet </w:t>
      </w:r>
      <w:proofErr w:type="spellStart"/>
      <w:r>
        <w:t>yhn</w:t>
      </w:r>
      <w:proofErr w:type="spellEnd"/>
      <w:r>
        <w:t xml:space="preserve"> einen Satan / als </w:t>
      </w:r>
      <w:proofErr w:type="spellStart"/>
      <w:r>
        <w:t>obgemelt</w:t>
      </w:r>
      <w:proofErr w:type="spellEnd"/>
      <w:r>
        <w:t xml:space="preserve"> ist. Derhalben / werden sich / die </w:t>
      </w:r>
      <w:proofErr w:type="spellStart"/>
      <w:r>
        <w:t>pfaffen</w:t>
      </w:r>
      <w:proofErr w:type="spellEnd"/>
      <w:r>
        <w:t xml:space="preserve"> / auch </w:t>
      </w:r>
      <w:proofErr w:type="spellStart"/>
      <w:r>
        <w:t>nit</w:t>
      </w:r>
      <w:proofErr w:type="spellEnd"/>
      <w:r>
        <w:t xml:space="preserve"> </w:t>
      </w:r>
      <w:proofErr w:type="spellStart"/>
      <w:r>
        <w:t>schuetzen</w:t>
      </w:r>
      <w:proofErr w:type="spellEnd"/>
      <w:r>
        <w:t xml:space="preserve"> / durch </w:t>
      </w:r>
      <w:proofErr w:type="spellStart"/>
      <w:r>
        <w:t>yren</w:t>
      </w:r>
      <w:proofErr w:type="spellEnd"/>
      <w:r>
        <w:t xml:space="preserve"> guten </w:t>
      </w:r>
      <w:proofErr w:type="spellStart"/>
      <w:r>
        <w:t>dunckell</w:t>
      </w:r>
      <w:proofErr w:type="spellEnd"/>
      <w:r>
        <w:t xml:space="preserve">. </w:t>
      </w:r>
    </w:p>
    <w:p w14:paraId="43B7AEB8" w14:textId="77777777" w:rsidR="00593B51" w:rsidRDefault="00593B51" w:rsidP="00593B51">
      <w:pPr>
        <w:pStyle w:val="StandardWeb"/>
      </w:pPr>
      <w:r>
        <w:t xml:space="preserve">Man </w:t>
      </w:r>
      <w:proofErr w:type="spellStart"/>
      <w:r>
        <w:t>sal</w:t>
      </w:r>
      <w:proofErr w:type="spellEnd"/>
      <w:r>
        <w:t xml:space="preserve"> still halten / und zu vor </w:t>
      </w:r>
      <w:proofErr w:type="spellStart"/>
      <w:r>
        <w:t>hoeren</w:t>
      </w:r>
      <w:proofErr w:type="spellEnd"/>
      <w:r>
        <w:t xml:space="preserve"> / was </w:t>
      </w:r>
      <w:proofErr w:type="spellStart"/>
      <w:r>
        <w:t>Got</w:t>
      </w:r>
      <w:proofErr w:type="spellEnd"/>
      <w:r>
        <w:t xml:space="preserve"> haben </w:t>
      </w:r>
      <w:proofErr w:type="spellStart"/>
      <w:r>
        <w:t>wil</w:t>
      </w:r>
      <w:proofErr w:type="spellEnd"/>
      <w:r>
        <w:t xml:space="preserve"> / und unsere </w:t>
      </w:r>
      <w:proofErr w:type="spellStart"/>
      <w:r>
        <w:t>gedancken</w:t>
      </w:r>
      <w:proofErr w:type="spellEnd"/>
      <w:r>
        <w:t xml:space="preserve"> / nach Gottis </w:t>
      </w:r>
      <w:proofErr w:type="spellStart"/>
      <w:r>
        <w:t>gedancken</w:t>
      </w:r>
      <w:proofErr w:type="spellEnd"/>
      <w:r>
        <w:t xml:space="preserve"> richten. Darnach </w:t>
      </w:r>
      <w:proofErr w:type="spellStart"/>
      <w:r>
        <w:t>sal</w:t>
      </w:r>
      <w:proofErr w:type="spellEnd"/>
      <w:r>
        <w:t xml:space="preserve"> die that / oder </w:t>
      </w:r>
      <w:proofErr w:type="spellStart"/>
      <w:r>
        <w:t>wolmeynung</w:t>
      </w:r>
      <w:proofErr w:type="spellEnd"/>
      <w:r>
        <w:t xml:space="preserve"> / und das </w:t>
      </w:r>
      <w:proofErr w:type="spellStart"/>
      <w:r>
        <w:t>werck</w:t>
      </w:r>
      <w:proofErr w:type="spellEnd"/>
      <w:r>
        <w:t xml:space="preserve"> / der </w:t>
      </w:r>
      <w:proofErr w:type="spellStart"/>
      <w:r>
        <w:t>laeher</w:t>
      </w:r>
      <w:proofErr w:type="spellEnd"/>
      <w:r>
        <w:t xml:space="preserve"> Gottis </w:t>
      </w:r>
      <w:proofErr w:type="spellStart"/>
      <w:r>
        <w:t>volgen</w:t>
      </w:r>
      <w:proofErr w:type="spellEnd"/>
      <w:r>
        <w:t xml:space="preserve">. Der uff </w:t>
      </w:r>
      <w:proofErr w:type="spellStart"/>
      <w:r>
        <w:t>manigerley</w:t>
      </w:r>
      <w:proofErr w:type="spellEnd"/>
      <w:r>
        <w:t xml:space="preserve"> ding </w:t>
      </w:r>
      <w:proofErr w:type="spellStart"/>
      <w:r>
        <w:t>sihet</w:t>
      </w:r>
      <w:proofErr w:type="spellEnd"/>
      <w:r>
        <w:t xml:space="preserve"> / oder </w:t>
      </w:r>
      <w:proofErr w:type="spellStart"/>
      <w:r>
        <w:t>nit</w:t>
      </w:r>
      <w:proofErr w:type="spellEnd"/>
      <w:r>
        <w:t xml:space="preserve"> allein uff </w:t>
      </w:r>
      <w:proofErr w:type="spellStart"/>
      <w:r>
        <w:t>gottis</w:t>
      </w:r>
      <w:proofErr w:type="spellEnd"/>
      <w:r>
        <w:t xml:space="preserve"> </w:t>
      </w:r>
      <w:proofErr w:type="spellStart"/>
      <w:r>
        <w:t>wort</w:t>
      </w:r>
      <w:proofErr w:type="spellEnd"/>
      <w:r>
        <w:t xml:space="preserve"> </w:t>
      </w:r>
      <w:proofErr w:type="spellStart"/>
      <w:r>
        <w:t>sihet</w:t>
      </w:r>
      <w:proofErr w:type="spellEnd"/>
      <w:r>
        <w:t xml:space="preserve"> der </w:t>
      </w:r>
      <w:proofErr w:type="spellStart"/>
      <w:r>
        <w:t>unkeuscheit</w:t>
      </w:r>
      <w:proofErr w:type="spellEnd"/>
      <w:r>
        <w:t xml:space="preserve"> </w:t>
      </w:r>
      <w:proofErr w:type="spellStart"/>
      <w:r>
        <w:t>fuer</w:t>
      </w:r>
      <w:proofErr w:type="spellEnd"/>
      <w:r>
        <w:t xml:space="preserve"> </w:t>
      </w:r>
      <w:proofErr w:type="spellStart"/>
      <w:r>
        <w:t>got</w:t>
      </w:r>
      <w:proofErr w:type="spellEnd"/>
      <w:r>
        <w:t xml:space="preserve"> / und </w:t>
      </w:r>
      <w:proofErr w:type="spellStart"/>
      <w:r>
        <w:t>sundigt</w:t>
      </w:r>
      <w:proofErr w:type="spellEnd"/>
      <w:r>
        <w:t xml:space="preserve"> </w:t>
      </w:r>
      <w:proofErr w:type="spellStart"/>
      <w:r>
        <w:t>grewlich</w:t>
      </w:r>
      <w:proofErr w:type="spellEnd"/>
      <w:r>
        <w:t xml:space="preserve">. Nu. 15. </w:t>
      </w:r>
    </w:p>
    <w:p w14:paraId="78B699C3" w14:textId="77777777" w:rsidR="00593B51" w:rsidRDefault="00593B51" w:rsidP="00593B51">
      <w:pPr>
        <w:pStyle w:val="StandardWeb"/>
      </w:pPr>
      <w:proofErr w:type="spellStart"/>
      <w:r>
        <w:t>Wuerde</w:t>
      </w:r>
      <w:proofErr w:type="spellEnd"/>
      <w:r>
        <w:t xml:space="preserve"> </w:t>
      </w:r>
      <w:proofErr w:type="spellStart"/>
      <w:r>
        <w:t>eyner</w:t>
      </w:r>
      <w:proofErr w:type="spellEnd"/>
      <w:r>
        <w:t xml:space="preserve"> sagen / Christus </w:t>
      </w:r>
      <w:proofErr w:type="spellStart"/>
      <w:r>
        <w:t>kan</w:t>
      </w:r>
      <w:proofErr w:type="spellEnd"/>
      <w:r>
        <w:t xml:space="preserve"> </w:t>
      </w:r>
      <w:proofErr w:type="spellStart"/>
      <w:r>
        <w:t>ye</w:t>
      </w:r>
      <w:proofErr w:type="spellEnd"/>
      <w:r>
        <w:t xml:space="preserve"> nicht sterben / wenn wir </w:t>
      </w:r>
      <w:proofErr w:type="spellStart"/>
      <w:r>
        <w:t>yhn</w:t>
      </w:r>
      <w:proofErr w:type="spellEnd"/>
      <w:r>
        <w:t xml:space="preserve"> </w:t>
      </w:r>
      <w:proofErr w:type="spellStart"/>
      <w:r>
        <w:t>opffern</w:t>
      </w:r>
      <w:proofErr w:type="spellEnd"/>
      <w:r>
        <w:t xml:space="preserve">. </w:t>
      </w:r>
      <w:proofErr w:type="spellStart"/>
      <w:r>
        <w:t>Drumb</w:t>
      </w:r>
      <w:proofErr w:type="spellEnd"/>
      <w:r>
        <w:t xml:space="preserve"> sein wir den </w:t>
      </w:r>
      <w:proofErr w:type="spellStart"/>
      <w:r>
        <w:t>vorredtern</w:t>
      </w:r>
      <w:proofErr w:type="spellEnd"/>
      <w:r>
        <w:t xml:space="preserve"> / </w:t>
      </w:r>
      <w:proofErr w:type="spellStart"/>
      <w:r>
        <w:t>heschern</w:t>
      </w:r>
      <w:proofErr w:type="spellEnd"/>
      <w:r>
        <w:t xml:space="preserve"> und </w:t>
      </w:r>
      <w:proofErr w:type="spellStart"/>
      <w:r>
        <w:t>henckern</w:t>
      </w:r>
      <w:proofErr w:type="spellEnd"/>
      <w:r>
        <w:t xml:space="preserve"> / mit nichte </w:t>
      </w:r>
      <w:proofErr w:type="spellStart"/>
      <w:r>
        <w:t>gleych</w:t>
      </w:r>
      <w:proofErr w:type="spellEnd"/>
      <w:r>
        <w:t xml:space="preserve">. Antwort. Es </w:t>
      </w:r>
      <w:proofErr w:type="spellStart"/>
      <w:r>
        <w:t>ligt</w:t>
      </w:r>
      <w:proofErr w:type="spellEnd"/>
      <w:r>
        <w:t xml:space="preserve"> aller </w:t>
      </w:r>
      <w:proofErr w:type="spellStart"/>
      <w:r>
        <w:t>handel</w:t>
      </w:r>
      <w:proofErr w:type="spellEnd"/>
      <w:r>
        <w:t xml:space="preserve"> / </w:t>
      </w:r>
      <w:proofErr w:type="spellStart"/>
      <w:r>
        <w:t>schad</w:t>
      </w:r>
      <w:proofErr w:type="spellEnd"/>
      <w:r>
        <w:t xml:space="preserve"> / und </w:t>
      </w:r>
      <w:proofErr w:type="spellStart"/>
      <w:r>
        <w:t>gewin</w:t>
      </w:r>
      <w:proofErr w:type="spellEnd"/>
      <w:r>
        <w:t xml:space="preserve"> / am </w:t>
      </w:r>
      <w:proofErr w:type="spellStart"/>
      <w:r>
        <w:t>hertzen</w:t>
      </w:r>
      <w:proofErr w:type="spellEnd"/>
      <w:r>
        <w:t xml:space="preserve">. </w:t>
      </w:r>
    </w:p>
    <w:p w14:paraId="1035D4A4" w14:textId="77777777" w:rsidR="00593B51" w:rsidRDefault="00593B51" w:rsidP="00593B51">
      <w:pPr>
        <w:pStyle w:val="StandardWeb"/>
      </w:pPr>
      <w:r>
        <w:t xml:space="preserve">Und </w:t>
      </w:r>
      <w:proofErr w:type="spellStart"/>
      <w:r>
        <w:t>Got</w:t>
      </w:r>
      <w:proofErr w:type="spellEnd"/>
      <w:r>
        <w:t xml:space="preserve"> hat nicht allein / den </w:t>
      </w:r>
      <w:proofErr w:type="spellStart"/>
      <w:r>
        <w:t>eusserlichen</w:t>
      </w:r>
      <w:proofErr w:type="spellEnd"/>
      <w:r>
        <w:t xml:space="preserve"> </w:t>
      </w:r>
      <w:proofErr w:type="spellStart"/>
      <w:r>
        <w:t>todtschlagk</w:t>
      </w:r>
      <w:proofErr w:type="spellEnd"/>
      <w:r>
        <w:t xml:space="preserve"> </w:t>
      </w:r>
      <w:proofErr w:type="spellStart"/>
      <w:r>
        <w:t>vorpotten</w:t>
      </w:r>
      <w:proofErr w:type="spellEnd"/>
      <w:r>
        <w:t xml:space="preserve">. Sondern </w:t>
      </w:r>
      <w:proofErr w:type="spellStart"/>
      <w:r>
        <w:t>datzu</w:t>
      </w:r>
      <w:proofErr w:type="spellEnd"/>
      <w:r>
        <w:t xml:space="preserve"> / </w:t>
      </w:r>
      <w:proofErr w:type="spellStart"/>
      <w:r>
        <w:t>gedancken</w:t>
      </w:r>
      <w:proofErr w:type="spellEnd"/>
      <w:r>
        <w:t xml:space="preserve"> zu </w:t>
      </w:r>
      <w:proofErr w:type="spellStart"/>
      <w:r>
        <w:t>todtschlahen</w:t>
      </w:r>
      <w:proofErr w:type="spellEnd"/>
      <w:r>
        <w:t xml:space="preserve">. </w:t>
      </w:r>
      <w:proofErr w:type="spellStart"/>
      <w:r>
        <w:t>Drumb</w:t>
      </w:r>
      <w:proofErr w:type="spellEnd"/>
      <w:r>
        <w:t xml:space="preserve"> ist es ein ding </w:t>
      </w:r>
      <w:proofErr w:type="spellStart"/>
      <w:r>
        <w:t>fuer</w:t>
      </w:r>
      <w:proofErr w:type="spellEnd"/>
      <w:r>
        <w:t xml:space="preserve"> Gott / todt </w:t>
      </w:r>
      <w:proofErr w:type="spellStart"/>
      <w:r>
        <w:t>schlahenn</w:t>
      </w:r>
      <w:proofErr w:type="spellEnd"/>
      <w:r>
        <w:t xml:space="preserve"> </w:t>
      </w:r>
      <w:proofErr w:type="spellStart"/>
      <w:r>
        <w:t>tedlich</w:t>
      </w:r>
      <w:proofErr w:type="spellEnd"/>
      <w:r>
        <w:t xml:space="preserve"> / oder mit willen. Der einen willen hat / Christum zu </w:t>
      </w:r>
      <w:proofErr w:type="spellStart"/>
      <w:r>
        <w:t>toedten</w:t>
      </w:r>
      <w:proofErr w:type="spellEnd"/>
      <w:r>
        <w:t xml:space="preserve"> / und </w:t>
      </w:r>
      <w:proofErr w:type="spellStart"/>
      <w:r>
        <w:t>kan</w:t>
      </w:r>
      <w:proofErr w:type="spellEnd"/>
      <w:r>
        <w:t xml:space="preserve"> </w:t>
      </w:r>
      <w:proofErr w:type="spellStart"/>
      <w:r>
        <w:t>yhn</w:t>
      </w:r>
      <w:proofErr w:type="spellEnd"/>
      <w:r>
        <w:t xml:space="preserve"> nicht </w:t>
      </w:r>
      <w:proofErr w:type="spellStart"/>
      <w:r>
        <w:t>toedten</w:t>
      </w:r>
      <w:proofErr w:type="spellEnd"/>
      <w:r>
        <w:t xml:space="preserve"> / der ist ein </w:t>
      </w:r>
      <w:proofErr w:type="spellStart"/>
      <w:r>
        <w:t>todtschlager</w:t>
      </w:r>
      <w:proofErr w:type="spellEnd"/>
      <w:r>
        <w:t xml:space="preserve">. Als auch der </w:t>
      </w:r>
      <w:proofErr w:type="spellStart"/>
      <w:r>
        <w:t>teuffel</w:t>
      </w:r>
      <w:proofErr w:type="spellEnd"/>
      <w:r>
        <w:t xml:space="preserve"> / ein </w:t>
      </w:r>
      <w:proofErr w:type="spellStart"/>
      <w:r>
        <w:t>todtschlaher</w:t>
      </w:r>
      <w:proofErr w:type="spellEnd"/>
      <w:r>
        <w:t xml:space="preserve"> Christi was / ehe Christus </w:t>
      </w:r>
      <w:proofErr w:type="spellStart"/>
      <w:r>
        <w:t>geporn</w:t>
      </w:r>
      <w:proofErr w:type="spellEnd"/>
      <w:r>
        <w:t xml:space="preserve"> </w:t>
      </w:r>
      <w:proofErr w:type="spellStart"/>
      <w:r>
        <w:t>wurd</w:t>
      </w:r>
      <w:proofErr w:type="spellEnd"/>
      <w:r>
        <w:t xml:space="preserve">. Nach dem Christus selber sagt / der </w:t>
      </w:r>
      <w:proofErr w:type="spellStart"/>
      <w:r>
        <w:t>teuffel</w:t>
      </w:r>
      <w:proofErr w:type="spellEnd"/>
      <w:r>
        <w:t xml:space="preserve"> ist ein </w:t>
      </w:r>
      <w:proofErr w:type="spellStart"/>
      <w:r>
        <w:t>todtschlaher</w:t>
      </w:r>
      <w:proofErr w:type="spellEnd"/>
      <w:r>
        <w:t xml:space="preserve"> / von </w:t>
      </w:r>
      <w:proofErr w:type="spellStart"/>
      <w:r>
        <w:t>anbeginn</w:t>
      </w:r>
      <w:proofErr w:type="spellEnd"/>
      <w:r>
        <w:t xml:space="preserve"> gewest / welches </w:t>
      </w:r>
      <w:proofErr w:type="spellStart"/>
      <w:r>
        <w:t>eyner</w:t>
      </w:r>
      <w:proofErr w:type="spellEnd"/>
      <w:r>
        <w:t xml:space="preserve"> also meldet. Das </w:t>
      </w:r>
      <w:proofErr w:type="spellStart"/>
      <w:r>
        <w:t>lamb</w:t>
      </w:r>
      <w:proofErr w:type="spellEnd"/>
      <w:r>
        <w:t xml:space="preserve"> ist von </w:t>
      </w:r>
      <w:proofErr w:type="spellStart"/>
      <w:r>
        <w:t>anfanck</w:t>
      </w:r>
      <w:proofErr w:type="spellEnd"/>
      <w:r>
        <w:t xml:space="preserve"> der </w:t>
      </w:r>
      <w:proofErr w:type="spellStart"/>
      <w:r>
        <w:t>welt</w:t>
      </w:r>
      <w:proofErr w:type="spellEnd"/>
      <w:r>
        <w:t xml:space="preserve"> </w:t>
      </w:r>
      <w:proofErr w:type="spellStart"/>
      <w:r>
        <w:t>erschlahen</w:t>
      </w:r>
      <w:proofErr w:type="spellEnd"/>
      <w:r>
        <w:t xml:space="preserve"> etc. Nu wie der </w:t>
      </w:r>
      <w:proofErr w:type="spellStart"/>
      <w:r>
        <w:t>teuffel</w:t>
      </w:r>
      <w:proofErr w:type="spellEnd"/>
      <w:r>
        <w:t xml:space="preserve"> / in der </w:t>
      </w:r>
      <w:proofErr w:type="spellStart"/>
      <w:r>
        <w:t>zeyt</w:t>
      </w:r>
      <w:proofErr w:type="spellEnd"/>
      <w:r>
        <w:t xml:space="preserve"> ein </w:t>
      </w:r>
      <w:proofErr w:type="spellStart"/>
      <w:r>
        <w:t>moerder</w:t>
      </w:r>
      <w:proofErr w:type="spellEnd"/>
      <w:r>
        <w:t xml:space="preserve"> </w:t>
      </w:r>
      <w:proofErr w:type="spellStart"/>
      <w:r>
        <w:t>wurd</w:t>
      </w:r>
      <w:proofErr w:type="spellEnd"/>
      <w:r>
        <w:t xml:space="preserve"> / ehe Christus sterben </w:t>
      </w:r>
      <w:proofErr w:type="spellStart"/>
      <w:r>
        <w:t>kunt</w:t>
      </w:r>
      <w:proofErr w:type="spellEnd"/>
      <w:r>
        <w:t xml:space="preserve">. Also </w:t>
      </w:r>
      <w:proofErr w:type="spellStart"/>
      <w:r>
        <w:t>ytzt</w:t>
      </w:r>
      <w:proofErr w:type="spellEnd"/>
      <w:r>
        <w:t xml:space="preserve"> auch / werden die </w:t>
      </w:r>
      <w:proofErr w:type="spellStart"/>
      <w:r>
        <w:t>yene</w:t>
      </w:r>
      <w:proofErr w:type="spellEnd"/>
      <w:r>
        <w:t xml:space="preserve"> </w:t>
      </w:r>
      <w:proofErr w:type="spellStart"/>
      <w:r>
        <w:t>moerder</w:t>
      </w:r>
      <w:proofErr w:type="spellEnd"/>
      <w:r>
        <w:t xml:space="preserve"> Christi (der </w:t>
      </w:r>
      <w:proofErr w:type="spellStart"/>
      <w:r>
        <w:t>ytzt</w:t>
      </w:r>
      <w:proofErr w:type="spellEnd"/>
      <w:r>
        <w:t xml:space="preserve"> nicht mehr stirbt) die an </w:t>
      </w:r>
      <w:proofErr w:type="spellStart"/>
      <w:r>
        <w:t>yhm</w:t>
      </w:r>
      <w:proofErr w:type="spellEnd"/>
      <w:r>
        <w:t xml:space="preserve"> thun </w:t>
      </w:r>
      <w:proofErr w:type="spellStart"/>
      <w:r>
        <w:t>woellen</w:t>
      </w:r>
      <w:proofErr w:type="spellEnd"/>
      <w:r>
        <w:t xml:space="preserve"> / das die </w:t>
      </w:r>
      <w:proofErr w:type="spellStart"/>
      <w:r>
        <w:t>tetliche</w:t>
      </w:r>
      <w:proofErr w:type="spellEnd"/>
      <w:r>
        <w:t xml:space="preserve"> </w:t>
      </w:r>
      <w:proofErr w:type="spellStart"/>
      <w:r>
        <w:t>moerder</w:t>
      </w:r>
      <w:proofErr w:type="spellEnd"/>
      <w:r>
        <w:t xml:space="preserve"> </w:t>
      </w:r>
      <w:proofErr w:type="spellStart"/>
      <w:r>
        <w:t>tethen</w:t>
      </w:r>
      <w:proofErr w:type="spellEnd"/>
      <w:r>
        <w:t xml:space="preserve">. Annas. Caiaphas. Judas. Herodes. Pilatus. </w:t>
      </w:r>
      <w:proofErr w:type="spellStart"/>
      <w:r>
        <w:t>Phariseyer</w:t>
      </w:r>
      <w:proofErr w:type="spellEnd"/>
      <w:r>
        <w:t xml:space="preserve"> / </w:t>
      </w:r>
      <w:proofErr w:type="spellStart"/>
      <w:r>
        <w:t>hescher</w:t>
      </w:r>
      <w:proofErr w:type="spellEnd"/>
      <w:r>
        <w:t xml:space="preserve"> und </w:t>
      </w:r>
      <w:proofErr w:type="spellStart"/>
      <w:r>
        <w:t>henger</w:t>
      </w:r>
      <w:proofErr w:type="spellEnd"/>
      <w:r>
        <w:t xml:space="preserve">. </w:t>
      </w:r>
      <w:proofErr w:type="spellStart"/>
      <w:r>
        <w:t>Drumb</w:t>
      </w:r>
      <w:proofErr w:type="spellEnd"/>
      <w:r>
        <w:t xml:space="preserve"> </w:t>
      </w:r>
      <w:proofErr w:type="spellStart"/>
      <w:r>
        <w:t>seind</w:t>
      </w:r>
      <w:proofErr w:type="spellEnd"/>
      <w:r>
        <w:t xml:space="preserve"> </w:t>
      </w:r>
      <w:proofErr w:type="spellStart"/>
      <w:r>
        <w:t>unnsere</w:t>
      </w:r>
      <w:proofErr w:type="spellEnd"/>
      <w:r>
        <w:t xml:space="preserve"> </w:t>
      </w:r>
      <w:proofErr w:type="spellStart"/>
      <w:r>
        <w:t>Priestere</w:t>
      </w:r>
      <w:proofErr w:type="spellEnd"/>
      <w:r>
        <w:t xml:space="preserve"> (welchen Gottis </w:t>
      </w:r>
      <w:proofErr w:type="spellStart"/>
      <w:r>
        <w:t>warheyt</w:t>
      </w:r>
      <w:proofErr w:type="spellEnd"/>
      <w:r>
        <w:t xml:space="preserve"> </w:t>
      </w:r>
      <w:proofErr w:type="spellStart"/>
      <w:r>
        <w:t>vorkuendigt</w:t>
      </w:r>
      <w:proofErr w:type="spellEnd"/>
      <w:r>
        <w:t xml:space="preserve"> ist) rechte </w:t>
      </w:r>
      <w:proofErr w:type="spellStart"/>
      <w:r>
        <w:t>phariseer</w:t>
      </w:r>
      <w:proofErr w:type="spellEnd"/>
      <w:r>
        <w:t xml:space="preserve"> / die an Christum allerley </w:t>
      </w:r>
      <w:proofErr w:type="spellStart"/>
      <w:r>
        <w:t>hoen</w:t>
      </w:r>
      <w:proofErr w:type="spellEnd"/>
      <w:r>
        <w:t xml:space="preserve"> / </w:t>
      </w:r>
      <w:proofErr w:type="spellStart"/>
      <w:r>
        <w:t>spott</w:t>
      </w:r>
      <w:proofErr w:type="spellEnd"/>
      <w:r>
        <w:t xml:space="preserve"> / </w:t>
      </w:r>
      <w:proofErr w:type="spellStart"/>
      <w:r>
        <w:t>streych</w:t>
      </w:r>
      <w:proofErr w:type="spellEnd"/>
      <w:r>
        <w:t xml:space="preserve"> / </w:t>
      </w:r>
      <w:proofErr w:type="spellStart"/>
      <w:r>
        <w:t>schlege</w:t>
      </w:r>
      <w:proofErr w:type="spellEnd"/>
      <w:r>
        <w:t xml:space="preserve"> / und todt legten. </w:t>
      </w:r>
    </w:p>
    <w:p w14:paraId="7C2B425C" w14:textId="77777777" w:rsidR="00593B51" w:rsidRDefault="00593B51" w:rsidP="00593B51">
      <w:pPr>
        <w:pStyle w:val="StandardWeb"/>
      </w:pPr>
      <w:r>
        <w:t xml:space="preserve">O wie </w:t>
      </w:r>
      <w:proofErr w:type="spellStart"/>
      <w:r>
        <w:t>iemerliche</w:t>
      </w:r>
      <w:proofErr w:type="spellEnd"/>
      <w:r>
        <w:t xml:space="preserve"> ding / </w:t>
      </w:r>
      <w:proofErr w:type="spellStart"/>
      <w:r>
        <w:t>muessen</w:t>
      </w:r>
      <w:proofErr w:type="spellEnd"/>
      <w:r>
        <w:t xml:space="preserve"> unsere </w:t>
      </w:r>
      <w:proofErr w:type="spellStart"/>
      <w:r>
        <w:t>augen</w:t>
      </w:r>
      <w:proofErr w:type="spellEnd"/>
      <w:r>
        <w:t xml:space="preserve"> sehen: Sehen sie </w:t>
      </w:r>
      <w:proofErr w:type="spellStart"/>
      <w:r>
        <w:t>nit</w:t>
      </w:r>
      <w:proofErr w:type="spellEnd"/>
      <w:r>
        <w:t xml:space="preserve"> / das </w:t>
      </w:r>
      <w:proofErr w:type="spellStart"/>
      <w:r>
        <w:t>gleych</w:t>
      </w:r>
      <w:proofErr w:type="spellEnd"/>
      <w:r>
        <w:t xml:space="preserve"> die </w:t>
      </w:r>
      <w:proofErr w:type="spellStart"/>
      <w:r>
        <w:t>hewser</w:t>
      </w:r>
      <w:proofErr w:type="spellEnd"/>
      <w:r>
        <w:t xml:space="preserve"> / </w:t>
      </w:r>
      <w:proofErr w:type="spellStart"/>
      <w:r>
        <w:t>mordt</w:t>
      </w:r>
      <w:proofErr w:type="spellEnd"/>
      <w:r>
        <w:t xml:space="preserve"> gruben worden </w:t>
      </w:r>
      <w:proofErr w:type="spellStart"/>
      <w:r>
        <w:t>seind</w:t>
      </w:r>
      <w:proofErr w:type="spellEnd"/>
      <w:r>
        <w:t xml:space="preserve">: die man Gott zu loben </w:t>
      </w:r>
      <w:proofErr w:type="spellStart"/>
      <w:r>
        <w:t>unnd</w:t>
      </w:r>
      <w:proofErr w:type="spellEnd"/>
      <w:r>
        <w:t xml:space="preserve"> ehren / </w:t>
      </w:r>
      <w:proofErr w:type="spellStart"/>
      <w:r>
        <w:t>erbawen</w:t>
      </w:r>
      <w:proofErr w:type="spellEnd"/>
      <w:r>
        <w:t xml:space="preserve"> </w:t>
      </w:r>
      <w:proofErr w:type="spellStart"/>
      <w:r>
        <w:t>wolt</w:t>
      </w:r>
      <w:proofErr w:type="spellEnd"/>
      <w:r>
        <w:t xml:space="preserve">: </w:t>
      </w:r>
      <w:proofErr w:type="spellStart"/>
      <w:r>
        <w:t>Aigentlich</w:t>
      </w:r>
      <w:proofErr w:type="spellEnd"/>
      <w:r>
        <w:t xml:space="preserve"> </w:t>
      </w:r>
      <w:proofErr w:type="spellStart"/>
      <w:r>
        <w:t>seind</w:t>
      </w:r>
      <w:proofErr w:type="spellEnd"/>
      <w:r>
        <w:t xml:space="preserve"> sie </w:t>
      </w:r>
      <w:proofErr w:type="spellStart"/>
      <w:r>
        <w:t>speluncken</w:t>
      </w:r>
      <w:proofErr w:type="spellEnd"/>
      <w:r>
        <w:t xml:space="preserve"> der </w:t>
      </w:r>
      <w:proofErr w:type="spellStart"/>
      <w:r>
        <w:t>dieben</w:t>
      </w:r>
      <w:proofErr w:type="spellEnd"/>
      <w:r>
        <w:t xml:space="preserve"> und </w:t>
      </w:r>
      <w:proofErr w:type="spellStart"/>
      <w:r>
        <w:t>moerder</w:t>
      </w:r>
      <w:proofErr w:type="spellEnd"/>
      <w:r>
        <w:t xml:space="preserve"> / so </w:t>
      </w:r>
      <w:proofErr w:type="spellStart"/>
      <w:r>
        <w:t>vil</w:t>
      </w:r>
      <w:proofErr w:type="spellEnd"/>
      <w:r>
        <w:t xml:space="preserve"> </w:t>
      </w:r>
      <w:proofErr w:type="spellStart"/>
      <w:r>
        <w:t>ir</w:t>
      </w:r>
      <w:proofErr w:type="spellEnd"/>
      <w:r>
        <w:t xml:space="preserve"> / uff das </w:t>
      </w:r>
      <w:proofErr w:type="spellStart"/>
      <w:r>
        <w:t>teglich</w:t>
      </w:r>
      <w:proofErr w:type="spellEnd"/>
      <w:r>
        <w:t xml:space="preserve"> </w:t>
      </w:r>
      <w:proofErr w:type="spellStart"/>
      <w:r>
        <w:t>blutvorgiessen</w:t>
      </w:r>
      <w:proofErr w:type="spellEnd"/>
      <w:r>
        <w:t xml:space="preserve"> / und uff den </w:t>
      </w:r>
      <w:proofErr w:type="spellStart"/>
      <w:r>
        <w:t>teglichen</w:t>
      </w:r>
      <w:proofErr w:type="spellEnd"/>
      <w:r>
        <w:t xml:space="preserve"> todt / oder </w:t>
      </w:r>
      <w:proofErr w:type="spellStart"/>
      <w:r>
        <w:t>opffer</w:t>
      </w:r>
      <w:proofErr w:type="spellEnd"/>
      <w:r>
        <w:t xml:space="preserve"> Christi / </w:t>
      </w:r>
      <w:proofErr w:type="spellStart"/>
      <w:r>
        <w:t>gewidemet</w:t>
      </w:r>
      <w:proofErr w:type="spellEnd"/>
      <w:r>
        <w:t xml:space="preserve"> sein. </w:t>
      </w:r>
    </w:p>
    <w:p w14:paraId="229DB8C3" w14:textId="77777777" w:rsidR="00593B51" w:rsidRDefault="00593B51" w:rsidP="00593B51">
      <w:pPr>
        <w:pStyle w:val="StandardWeb"/>
      </w:pPr>
      <w:r>
        <w:t xml:space="preserve">Die die aller </w:t>
      </w:r>
      <w:proofErr w:type="spellStart"/>
      <w:r>
        <w:t>heyligste</w:t>
      </w:r>
      <w:proofErr w:type="spellEnd"/>
      <w:r>
        <w:t xml:space="preserve"> sein </w:t>
      </w:r>
      <w:proofErr w:type="spellStart"/>
      <w:r>
        <w:t>woellen</w:t>
      </w:r>
      <w:proofErr w:type="spellEnd"/>
      <w:r>
        <w:t xml:space="preserve"> / </w:t>
      </w:r>
      <w:proofErr w:type="spellStart"/>
      <w:r>
        <w:t>seind</w:t>
      </w:r>
      <w:proofErr w:type="spellEnd"/>
      <w:r>
        <w:t xml:space="preserve"> die </w:t>
      </w:r>
      <w:proofErr w:type="spellStart"/>
      <w:r>
        <w:t>grewlichste</w:t>
      </w:r>
      <w:proofErr w:type="spellEnd"/>
      <w:r>
        <w:t xml:space="preserve"> </w:t>
      </w:r>
      <w:proofErr w:type="spellStart"/>
      <w:r>
        <w:t>vorfolger</w:t>
      </w:r>
      <w:proofErr w:type="spellEnd"/>
      <w:r>
        <w:t xml:space="preserve"> / und </w:t>
      </w:r>
      <w:proofErr w:type="spellStart"/>
      <w:r>
        <w:t>moerder</w:t>
      </w:r>
      <w:proofErr w:type="spellEnd"/>
      <w:r>
        <w:t xml:space="preserve"> Christi. Wo </w:t>
      </w:r>
      <w:proofErr w:type="spellStart"/>
      <w:r>
        <w:t>sihet</w:t>
      </w:r>
      <w:proofErr w:type="spellEnd"/>
      <w:r>
        <w:t xml:space="preserve"> man mehr Messen / denn in den </w:t>
      </w:r>
      <w:proofErr w:type="spellStart"/>
      <w:r>
        <w:t>heyligen</w:t>
      </w:r>
      <w:proofErr w:type="spellEnd"/>
      <w:r>
        <w:t xml:space="preserve"> </w:t>
      </w:r>
      <w:proofErr w:type="spellStart"/>
      <w:r>
        <w:t>Cloestern</w:t>
      </w:r>
      <w:proofErr w:type="spellEnd"/>
      <w:r>
        <w:t xml:space="preserve">: Es </w:t>
      </w:r>
      <w:proofErr w:type="spellStart"/>
      <w:r>
        <w:t>kan</w:t>
      </w:r>
      <w:proofErr w:type="spellEnd"/>
      <w:r>
        <w:t xml:space="preserve"> </w:t>
      </w:r>
      <w:proofErr w:type="spellStart"/>
      <w:r>
        <w:t>kaumet</w:t>
      </w:r>
      <w:proofErr w:type="spellEnd"/>
      <w:r>
        <w:t xml:space="preserve"> </w:t>
      </w:r>
      <w:proofErr w:type="spellStart"/>
      <w:r>
        <w:t>eyner</w:t>
      </w:r>
      <w:proofErr w:type="spellEnd"/>
      <w:r>
        <w:t xml:space="preserve"> </w:t>
      </w:r>
      <w:proofErr w:type="spellStart"/>
      <w:r>
        <w:t>auffhoeren</w:t>
      </w:r>
      <w:proofErr w:type="spellEnd"/>
      <w:r>
        <w:t xml:space="preserve"> / so </w:t>
      </w:r>
      <w:proofErr w:type="spellStart"/>
      <w:r>
        <w:t>kumbt</w:t>
      </w:r>
      <w:proofErr w:type="spellEnd"/>
      <w:r>
        <w:t xml:space="preserve"> ein anderer </w:t>
      </w:r>
      <w:proofErr w:type="spellStart"/>
      <w:r>
        <w:t>herfuer</w:t>
      </w:r>
      <w:proofErr w:type="spellEnd"/>
      <w:r>
        <w:t xml:space="preserve">. </w:t>
      </w:r>
      <w:proofErr w:type="spellStart"/>
      <w:r>
        <w:t>Geschichts</w:t>
      </w:r>
      <w:proofErr w:type="spellEnd"/>
      <w:r>
        <w:t xml:space="preserve"> </w:t>
      </w:r>
      <w:proofErr w:type="spellStart"/>
      <w:r>
        <w:t>nit</w:t>
      </w:r>
      <w:proofErr w:type="spellEnd"/>
      <w:r>
        <w:t xml:space="preserve"> </w:t>
      </w:r>
      <w:proofErr w:type="spellStart"/>
      <w:r>
        <w:t>hewte</w:t>
      </w:r>
      <w:proofErr w:type="spellEnd"/>
      <w:r>
        <w:t xml:space="preserve"> / das </w:t>
      </w:r>
      <w:proofErr w:type="spellStart"/>
      <w:r>
        <w:t>vorzeyten</w:t>
      </w:r>
      <w:proofErr w:type="spellEnd"/>
      <w:r>
        <w:t xml:space="preserve"> / im </w:t>
      </w:r>
      <w:proofErr w:type="spellStart"/>
      <w:r>
        <w:t>leyden</w:t>
      </w:r>
      <w:proofErr w:type="spellEnd"/>
      <w:r>
        <w:t xml:space="preserve"> Christi geschah: Das Annas Christum </w:t>
      </w:r>
      <w:proofErr w:type="spellStart"/>
      <w:r>
        <w:t>Caiaphe</w:t>
      </w:r>
      <w:proofErr w:type="spellEnd"/>
      <w:r>
        <w:t xml:space="preserve"> / ein </w:t>
      </w:r>
      <w:proofErr w:type="spellStart"/>
      <w:r>
        <w:t>priester</w:t>
      </w:r>
      <w:proofErr w:type="spellEnd"/>
      <w:r>
        <w:t xml:space="preserve"> dem andern </w:t>
      </w:r>
      <w:proofErr w:type="spellStart"/>
      <w:r>
        <w:t>uberschickt</w:t>
      </w:r>
      <w:proofErr w:type="spellEnd"/>
      <w:r>
        <w:t xml:space="preserve">? </w:t>
      </w:r>
      <w:proofErr w:type="spellStart"/>
      <w:r>
        <w:t>Muessen</w:t>
      </w:r>
      <w:proofErr w:type="spellEnd"/>
      <w:r>
        <w:t xml:space="preserve"> wir nicht sehen / das </w:t>
      </w:r>
      <w:proofErr w:type="spellStart"/>
      <w:r>
        <w:t>eyner</w:t>
      </w:r>
      <w:proofErr w:type="spellEnd"/>
      <w:r>
        <w:t xml:space="preserve"> seine </w:t>
      </w:r>
      <w:proofErr w:type="spellStart"/>
      <w:r>
        <w:t>kleyder</w:t>
      </w:r>
      <w:proofErr w:type="spellEnd"/>
      <w:r>
        <w:t xml:space="preserve"> / </w:t>
      </w:r>
      <w:proofErr w:type="spellStart"/>
      <w:r>
        <w:t>uber</w:t>
      </w:r>
      <w:proofErr w:type="spellEnd"/>
      <w:r>
        <w:t xml:space="preserve"> Christum </w:t>
      </w:r>
      <w:proofErr w:type="spellStart"/>
      <w:r>
        <w:t>zerreyst</w:t>
      </w:r>
      <w:proofErr w:type="spellEnd"/>
      <w:r>
        <w:t xml:space="preserve"> / der ander Christo / in sein </w:t>
      </w:r>
      <w:proofErr w:type="spellStart"/>
      <w:r>
        <w:t>angesichte</w:t>
      </w:r>
      <w:proofErr w:type="spellEnd"/>
      <w:r>
        <w:t xml:space="preserve"> </w:t>
      </w:r>
      <w:proofErr w:type="spellStart"/>
      <w:r>
        <w:t>speyhet</w:t>
      </w:r>
      <w:proofErr w:type="spellEnd"/>
      <w:r>
        <w:t xml:space="preserve">: Die </w:t>
      </w:r>
      <w:proofErr w:type="spellStart"/>
      <w:r>
        <w:t>leyhen</w:t>
      </w:r>
      <w:proofErr w:type="spellEnd"/>
      <w:r>
        <w:t xml:space="preserve"> </w:t>
      </w:r>
      <w:proofErr w:type="spellStart"/>
      <w:r>
        <w:t>fueren</w:t>
      </w:r>
      <w:proofErr w:type="spellEnd"/>
      <w:r>
        <w:t xml:space="preserve"> Christum heraus / als Pilatus / und sprechen / das sie kein </w:t>
      </w:r>
      <w:proofErr w:type="spellStart"/>
      <w:r>
        <w:t>schuldt</w:t>
      </w:r>
      <w:proofErr w:type="spellEnd"/>
      <w:r>
        <w:t xml:space="preserve"> / </w:t>
      </w:r>
      <w:proofErr w:type="spellStart"/>
      <w:r>
        <w:t>mangell</w:t>
      </w:r>
      <w:proofErr w:type="spellEnd"/>
      <w:r>
        <w:t xml:space="preserve"> / oder gebrechen / an dem todt und blutvorgießen / finden. Und das Christus mit </w:t>
      </w:r>
      <w:proofErr w:type="spellStart"/>
      <w:r>
        <w:t>eynem</w:t>
      </w:r>
      <w:proofErr w:type="spellEnd"/>
      <w:r>
        <w:t xml:space="preserve"> </w:t>
      </w:r>
      <w:proofErr w:type="spellStart"/>
      <w:r>
        <w:t>opffer</w:t>
      </w:r>
      <w:proofErr w:type="spellEnd"/>
      <w:r>
        <w:t xml:space="preserve"> / </w:t>
      </w:r>
      <w:proofErr w:type="spellStart"/>
      <w:r>
        <w:t>versoenung</w:t>
      </w:r>
      <w:proofErr w:type="spellEnd"/>
      <w:r>
        <w:t xml:space="preserve"> aller </w:t>
      </w:r>
      <w:proofErr w:type="spellStart"/>
      <w:r>
        <w:t>sunden</w:t>
      </w:r>
      <w:proofErr w:type="spellEnd"/>
      <w:r>
        <w:t xml:space="preserve"> erlangt hab. </w:t>
      </w:r>
      <w:proofErr w:type="spellStart"/>
      <w:r>
        <w:t>Drumb</w:t>
      </w:r>
      <w:proofErr w:type="spellEnd"/>
      <w:r>
        <w:t xml:space="preserve"> </w:t>
      </w:r>
      <w:proofErr w:type="spellStart"/>
      <w:r>
        <w:t>woellen</w:t>
      </w:r>
      <w:proofErr w:type="spellEnd"/>
      <w:r>
        <w:t xml:space="preserve"> sie </w:t>
      </w:r>
      <w:proofErr w:type="spellStart"/>
      <w:r>
        <w:t>ynen</w:t>
      </w:r>
      <w:proofErr w:type="spellEnd"/>
      <w:r>
        <w:t xml:space="preserve"> </w:t>
      </w:r>
      <w:proofErr w:type="spellStart"/>
      <w:r>
        <w:t>nit</w:t>
      </w:r>
      <w:proofErr w:type="spellEnd"/>
      <w:r>
        <w:t xml:space="preserve"> </w:t>
      </w:r>
      <w:proofErr w:type="spellStart"/>
      <w:r>
        <w:t>uffs</w:t>
      </w:r>
      <w:proofErr w:type="spellEnd"/>
      <w:r>
        <w:t xml:space="preserve"> </w:t>
      </w:r>
      <w:proofErr w:type="spellStart"/>
      <w:r>
        <w:t>new</w:t>
      </w:r>
      <w:proofErr w:type="spellEnd"/>
      <w:r>
        <w:t xml:space="preserve"> </w:t>
      </w:r>
      <w:proofErr w:type="spellStart"/>
      <w:r>
        <w:t>opffern</w:t>
      </w:r>
      <w:proofErr w:type="spellEnd"/>
      <w:r>
        <w:t xml:space="preserve">. Aber die </w:t>
      </w:r>
      <w:proofErr w:type="spellStart"/>
      <w:r>
        <w:t>phariseenses</w:t>
      </w:r>
      <w:proofErr w:type="spellEnd"/>
      <w:r>
        <w:t xml:space="preserve"> / </w:t>
      </w:r>
      <w:proofErr w:type="spellStart"/>
      <w:r>
        <w:t>schreyhen</w:t>
      </w:r>
      <w:proofErr w:type="spellEnd"/>
      <w:r>
        <w:t xml:space="preserve"> mit </w:t>
      </w:r>
      <w:proofErr w:type="spellStart"/>
      <w:r>
        <w:t>starcken</w:t>
      </w:r>
      <w:proofErr w:type="spellEnd"/>
      <w:r>
        <w:t xml:space="preserve"> </w:t>
      </w:r>
      <w:proofErr w:type="spellStart"/>
      <w:r>
        <w:t>stymmen</w:t>
      </w:r>
      <w:proofErr w:type="spellEnd"/>
      <w:r>
        <w:t xml:space="preserve">. Man </w:t>
      </w:r>
      <w:proofErr w:type="spellStart"/>
      <w:r>
        <w:t>sol</w:t>
      </w:r>
      <w:proofErr w:type="spellEnd"/>
      <w:r>
        <w:t xml:space="preserve"> Christum / </w:t>
      </w:r>
      <w:proofErr w:type="spellStart"/>
      <w:r>
        <w:t>teglich</w:t>
      </w:r>
      <w:proofErr w:type="spellEnd"/>
      <w:r>
        <w:t xml:space="preserve"> </w:t>
      </w:r>
      <w:proofErr w:type="spellStart"/>
      <w:r>
        <w:t>kreutzigen</w:t>
      </w:r>
      <w:proofErr w:type="spellEnd"/>
      <w:r>
        <w:t xml:space="preserve"> / oder </w:t>
      </w:r>
      <w:proofErr w:type="spellStart"/>
      <w:r>
        <w:t>opffern</w:t>
      </w:r>
      <w:proofErr w:type="spellEnd"/>
      <w:r>
        <w:t xml:space="preserve"> / denn er hat sich des </w:t>
      </w:r>
      <w:proofErr w:type="spellStart"/>
      <w:r>
        <w:t>opffers</w:t>
      </w:r>
      <w:proofErr w:type="spellEnd"/>
      <w:r>
        <w:t xml:space="preserve"> </w:t>
      </w:r>
      <w:proofErr w:type="spellStart"/>
      <w:r>
        <w:t>wirdig</w:t>
      </w:r>
      <w:proofErr w:type="spellEnd"/>
      <w:r>
        <w:t xml:space="preserve"> gemacht. </w:t>
      </w:r>
      <w:proofErr w:type="spellStart"/>
      <w:r>
        <w:t>Drumb</w:t>
      </w:r>
      <w:proofErr w:type="spellEnd"/>
      <w:r>
        <w:t xml:space="preserve"> das er nicht genug gethan hat / </w:t>
      </w:r>
      <w:proofErr w:type="spellStart"/>
      <w:r>
        <w:t>fuer</w:t>
      </w:r>
      <w:proofErr w:type="spellEnd"/>
      <w:r>
        <w:t xml:space="preserve"> alle </w:t>
      </w:r>
      <w:proofErr w:type="spellStart"/>
      <w:r>
        <w:t>tegliche</w:t>
      </w:r>
      <w:proofErr w:type="spellEnd"/>
      <w:r>
        <w:t xml:space="preserve"> </w:t>
      </w:r>
      <w:proofErr w:type="spellStart"/>
      <w:r>
        <w:t>sunde</w:t>
      </w:r>
      <w:proofErr w:type="spellEnd"/>
      <w:r>
        <w:t xml:space="preserve">. Und </w:t>
      </w:r>
      <w:proofErr w:type="spellStart"/>
      <w:r>
        <w:t>brengen</w:t>
      </w:r>
      <w:proofErr w:type="spellEnd"/>
      <w:r>
        <w:t xml:space="preserve"> zu </w:t>
      </w:r>
      <w:proofErr w:type="spellStart"/>
      <w:r>
        <w:t>letzt</w:t>
      </w:r>
      <w:proofErr w:type="spellEnd"/>
      <w:r>
        <w:t xml:space="preserve"> / die </w:t>
      </w:r>
      <w:proofErr w:type="spellStart"/>
      <w:r>
        <w:t>oebirste</w:t>
      </w:r>
      <w:proofErr w:type="spellEnd"/>
      <w:r>
        <w:t xml:space="preserve"> </w:t>
      </w:r>
      <w:proofErr w:type="spellStart"/>
      <w:r>
        <w:t>leyhen</w:t>
      </w:r>
      <w:proofErr w:type="spellEnd"/>
      <w:r>
        <w:t xml:space="preserve"> / uff </w:t>
      </w:r>
      <w:proofErr w:type="spellStart"/>
      <w:r>
        <w:t>yre</w:t>
      </w:r>
      <w:proofErr w:type="spellEnd"/>
      <w:r>
        <w:t xml:space="preserve"> </w:t>
      </w:r>
      <w:proofErr w:type="spellStart"/>
      <w:r>
        <w:t>seytten</w:t>
      </w:r>
      <w:proofErr w:type="spellEnd"/>
      <w:r>
        <w:t xml:space="preserve">. </w:t>
      </w:r>
      <w:proofErr w:type="spellStart"/>
      <w:r>
        <w:t>We</w:t>
      </w:r>
      <w:proofErr w:type="spellEnd"/>
      <w:r>
        <w:t xml:space="preserve"> aber euch / denn </w:t>
      </w:r>
      <w:proofErr w:type="spellStart"/>
      <w:r>
        <w:t>ir</w:t>
      </w:r>
      <w:proofErr w:type="spellEnd"/>
      <w:r>
        <w:t xml:space="preserve"> </w:t>
      </w:r>
      <w:proofErr w:type="spellStart"/>
      <w:r>
        <w:t>muesset</w:t>
      </w:r>
      <w:proofErr w:type="spellEnd"/>
      <w:r>
        <w:t xml:space="preserve"> als ein </w:t>
      </w:r>
      <w:proofErr w:type="spellStart"/>
      <w:r>
        <w:t>schwantz</w:t>
      </w:r>
      <w:proofErr w:type="spellEnd"/>
      <w:r>
        <w:t xml:space="preserve"> </w:t>
      </w:r>
      <w:proofErr w:type="spellStart"/>
      <w:r>
        <w:t>fuers</w:t>
      </w:r>
      <w:proofErr w:type="spellEnd"/>
      <w:r>
        <w:t xml:space="preserve"> </w:t>
      </w:r>
      <w:proofErr w:type="spellStart"/>
      <w:r>
        <w:t>treklich</w:t>
      </w:r>
      <w:proofErr w:type="spellEnd"/>
      <w:r>
        <w:t xml:space="preserve"> </w:t>
      </w:r>
      <w:proofErr w:type="spellStart"/>
      <w:r>
        <w:t>gehefft</w:t>
      </w:r>
      <w:proofErr w:type="spellEnd"/>
      <w:r>
        <w:t xml:space="preserve"> / werden / die weil </w:t>
      </w:r>
      <w:proofErr w:type="spellStart"/>
      <w:r>
        <w:t>ir</w:t>
      </w:r>
      <w:proofErr w:type="spellEnd"/>
      <w:r>
        <w:t xml:space="preserve"> / unser </w:t>
      </w:r>
      <w:proofErr w:type="spellStart"/>
      <w:r>
        <w:t>haupt</w:t>
      </w:r>
      <w:proofErr w:type="spellEnd"/>
      <w:r>
        <w:t xml:space="preserve"> / und unsern </w:t>
      </w:r>
      <w:proofErr w:type="spellStart"/>
      <w:r>
        <w:t>heyland</w:t>
      </w:r>
      <w:proofErr w:type="spellEnd"/>
      <w:r>
        <w:t xml:space="preserve"> / also vorsprecht / und den vorlasset / der euch </w:t>
      </w:r>
      <w:proofErr w:type="spellStart"/>
      <w:r>
        <w:t>uber</w:t>
      </w:r>
      <w:proofErr w:type="spellEnd"/>
      <w:r>
        <w:t xml:space="preserve"> alle </w:t>
      </w:r>
      <w:proofErr w:type="spellStart"/>
      <w:r>
        <w:t>voelcker</w:t>
      </w:r>
      <w:proofErr w:type="spellEnd"/>
      <w:r>
        <w:t xml:space="preserve"> dieser erden gesetzt. </w:t>
      </w:r>
    </w:p>
    <w:p w14:paraId="17C5D5B4" w14:textId="77777777" w:rsidR="00593B51" w:rsidRDefault="00593B51" w:rsidP="00593B51">
      <w:pPr>
        <w:pStyle w:val="StandardWeb"/>
      </w:pPr>
      <w:r>
        <w:t xml:space="preserve">Ich hab euch / von </w:t>
      </w:r>
      <w:proofErr w:type="spellStart"/>
      <w:r>
        <w:t>dreyen</w:t>
      </w:r>
      <w:proofErr w:type="spellEnd"/>
      <w:r>
        <w:t xml:space="preserve"> </w:t>
      </w:r>
      <w:proofErr w:type="spellStart"/>
      <w:r>
        <w:t>personen</w:t>
      </w:r>
      <w:proofErr w:type="spellEnd"/>
      <w:r>
        <w:t xml:space="preserve"> gesagt / die Christum </w:t>
      </w:r>
      <w:proofErr w:type="spellStart"/>
      <w:r>
        <w:t>opfferten</w:t>
      </w:r>
      <w:proofErr w:type="spellEnd"/>
      <w:r>
        <w:t xml:space="preserve">. Von </w:t>
      </w:r>
      <w:proofErr w:type="spellStart"/>
      <w:r>
        <w:t>Got</w:t>
      </w:r>
      <w:proofErr w:type="spellEnd"/>
      <w:r>
        <w:t xml:space="preserve"> </w:t>
      </w:r>
      <w:proofErr w:type="spellStart"/>
      <w:r>
        <w:t>seynem</w:t>
      </w:r>
      <w:proofErr w:type="spellEnd"/>
      <w:r>
        <w:t xml:space="preserve"> </w:t>
      </w:r>
      <w:proofErr w:type="spellStart"/>
      <w:r>
        <w:t>vater</w:t>
      </w:r>
      <w:proofErr w:type="spellEnd"/>
      <w:r>
        <w:t xml:space="preserve"> / der </w:t>
      </w:r>
      <w:proofErr w:type="spellStart"/>
      <w:r>
        <w:t>seynen</w:t>
      </w:r>
      <w:proofErr w:type="spellEnd"/>
      <w:r>
        <w:t xml:space="preserve"> </w:t>
      </w:r>
      <w:proofErr w:type="spellStart"/>
      <w:r>
        <w:t>sohn</w:t>
      </w:r>
      <w:proofErr w:type="spellEnd"/>
      <w:r>
        <w:t xml:space="preserve"> gab etc. Von Christo / der sich </w:t>
      </w:r>
      <w:proofErr w:type="spellStart"/>
      <w:r>
        <w:t>selbert</w:t>
      </w:r>
      <w:proofErr w:type="spellEnd"/>
      <w:r>
        <w:t xml:space="preserve"> </w:t>
      </w:r>
      <w:proofErr w:type="spellStart"/>
      <w:r>
        <w:t>ubergab</w:t>
      </w:r>
      <w:proofErr w:type="spellEnd"/>
      <w:r>
        <w:t xml:space="preserve">. Der </w:t>
      </w:r>
      <w:proofErr w:type="spellStart"/>
      <w:r>
        <w:t>personen</w:t>
      </w:r>
      <w:proofErr w:type="spellEnd"/>
      <w:r>
        <w:t xml:space="preserve"> sein </w:t>
      </w:r>
      <w:proofErr w:type="spellStart"/>
      <w:r>
        <w:t>zwue</w:t>
      </w:r>
      <w:proofErr w:type="spellEnd"/>
      <w:r>
        <w:t xml:space="preserve"> / und haben allein die </w:t>
      </w:r>
      <w:proofErr w:type="spellStart"/>
      <w:r>
        <w:t>sachen</w:t>
      </w:r>
      <w:proofErr w:type="spellEnd"/>
      <w:r>
        <w:t xml:space="preserve"> / </w:t>
      </w:r>
      <w:proofErr w:type="spellStart"/>
      <w:r>
        <w:t>wol</w:t>
      </w:r>
      <w:proofErr w:type="spellEnd"/>
      <w:r>
        <w:t xml:space="preserve"> </w:t>
      </w:r>
      <w:proofErr w:type="spellStart"/>
      <w:r>
        <w:t>unnd</w:t>
      </w:r>
      <w:proofErr w:type="spellEnd"/>
      <w:r>
        <w:t xml:space="preserve"> recht </w:t>
      </w:r>
      <w:proofErr w:type="spellStart"/>
      <w:r>
        <w:t>gemeind</w:t>
      </w:r>
      <w:proofErr w:type="spellEnd"/>
      <w:r>
        <w:t xml:space="preserve">. Und es </w:t>
      </w:r>
      <w:proofErr w:type="spellStart"/>
      <w:r>
        <w:t>darff</w:t>
      </w:r>
      <w:proofErr w:type="spellEnd"/>
      <w:r>
        <w:t xml:space="preserve"> sich keiner / </w:t>
      </w:r>
      <w:proofErr w:type="spellStart"/>
      <w:r>
        <w:t>auß</w:t>
      </w:r>
      <w:proofErr w:type="spellEnd"/>
      <w:r>
        <w:t xml:space="preserve"> den </w:t>
      </w:r>
      <w:proofErr w:type="spellStart"/>
      <w:r>
        <w:t>pfafffen</w:t>
      </w:r>
      <w:proofErr w:type="spellEnd"/>
      <w:r>
        <w:t xml:space="preserve"> / </w:t>
      </w:r>
      <w:proofErr w:type="spellStart"/>
      <w:r>
        <w:t>fuer</w:t>
      </w:r>
      <w:proofErr w:type="spellEnd"/>
      <w:r>
        <w:t xml:space="preserve"> </w:t>
      </w:r>
      <w:proofErr w:type="spellStart"/>
      <w:r>
        <w:t>Got</w:t>
      </w:r>
      <w:proofErr w:type="spellEnd"/>
      <w:r>
        <w:t xml:space="preserve"> / oder Christum / </w:t>
      </w:r>
      <w:proofErr w:type="spellStart"/>
      <w:r>
        <w:t>außgeben</w:t>
      </w:r>
      <w:proofErr w:type="spellEnd"/>
      <w:r>
        <w:t xml:space="preserve">. </w:t>
      </w:r>
      <w:proofErr w:type="spellStart"/>
      <w:r>
        <w:t>Drumb</w:t>
      </w:r>
      <w:proofErr w:type="spellEnd"/>
      <w:r>
        <w:t xml:space="preserve"> </w:t>
      </w:r>
      <w:proofErr w:type="spellStart"/>
      <w:r>
        <w:t>muessen</w:t>
      </w:r>
      <w:proofErr w:type="spellEnd"/>
      <w:r>
        <w:t xml:space="preserve"> sie </w:t>
      </w:r>
      <w:proofErr w:type="spellStart"/>
      <w:r>
        <w:t>leyden</w:t>
      </w:r>
      <w:proofErr w:type="spellEnd"/>
      <w:r>
        <w:t xml:space="preserve"> / das wir sie </w:t>
      </w:r>
      <w:proofErr w:type="spellStart"/>
      <w:r>
        <w:t>Phariseer</w:t>
      </w:r>
      <w:proofErr w:type="spellEnd"/>
      <w:r>
        <w:t xml:space="preserve"> / </w:t>
      </w:r>
      <w:proofErr w:type="spellStart"/>
      <w:r>
        <w:t>hescher</w:t>
      </w:r>
      <w:proofErr w:type="spellEnd"/>
      <w:r>
        <w:t xml:space="preserve"> oder </w:t>
      </w:r>
      <w:proofErr w:type="spellStart"/>
      <w:r>
        <w:t>henger</w:t>
      </w:r>
      <w:proofErr w:type="spellEnd"/>
      <w:r>
        <w:t xml:space="preserve"> / nennen / so lang sie Christum </w:t>
      </w:r>
      <w:proofErr w:type="spellStart"/>
      <w:r>
        <w:t>teglich</w:t>
      </w:r>
      <w:proofErr w:type="spellEnd"/>
      <w:r>
        <w:t xml:space="preserve"> </w:t>
      </w:r>
      <w:proofErr w:type="spellStart"/>
      <w:r>
        <w:t>opffern</w:t>
      </w:r>
      <w:proofErr w:type="spellEnd"/>
      <w:r>
        <w:t xml:space="preserve">. </w:t>
      </w:r>
    </w:p>
    <w:p w14:paraId="1BA40B19" w14:textId="77777777" w:rsidR="00593B51" w:rsidRDefault="00593B51" w:rsidP="00593B51">
      <w:pPr>
        <w:pStyle w:val="StandardWeb"/>
      </w:pPr>
      <w:proofErr w:type="spellStart"/>
      <w:r>
        <w:t>Betrueben</w:t>
      </w:r>
      <w:proofErr w:type="spellEnd"/>
      <w:r>
        <w:t xml:space="preserve"> sie </w:t>
      </w:r>
      <w:proofErr w:type="spellStart"/>
      <w:r>
        <w:t>disse</w:t>
      </w:r>
      <w:proofErr w:type="spellEnd"/>
      <w:r>
        <w:t xml:space="preserve"> </w:t>
      </w:r>
      <w:proofErr w:type="spellStart"/>
      <w:r>
        <w:t>abnamen</w:t>
      </w:r>
      <w:proofErr w:type="spellEnd"/>
      <w:r>
        <w:t xml:space="preserve"> / so sollen sie / von </w:t>
      </w:r>
      <w:proofErr w:type="spellStart"/>
      <w:r>
        <w:t>boeser</w:t>
      </w:r>
      <w:proofErr w:type="spellEnd"/>
      <w:r>
        <w:t xml:space="preserve"> </w:t>
      </w:r>
      <w:proofErr w:type="spellStart"/>
      <w:r>
        <w:t>sach</w:t>
      </w:r>
      <w:proofErr w:type="spellEnd"/>
      <w:r>
        <w:t xml:space="preserve"> / abtretten. Ich habe sie auch nicht der halben / </w:t>
      </w:r>
      <w:proofErr w:type="spellStart"/>
      <w:r>
        <w:t>hescher</w:t>
      </w:r>
      <w:proofErr w:type="spellEnd"/>
      <w:r>
        <w:t xml:space="preserve"> etc. </w:t>
      </w:r>
      <w:proofErr w:type="spellStart"/>
      <w:r>
        <w:t>genent</w:t>
      </w:r>
      <w:proofErr w:type="spellEnd"/>
      <w:r>
        <w:t xml:space="preserve"> / das ich </w:t>
      </w:r>
      <w:proofErr w:type="spellStart"/>
      <w:r>
        <w:t>lust</w:t>
      </w:r>
      <w:proofErr w:type="spellEnd"/>
      <w:r>
        <w:t xml:space="preserve"> / ab </w:t>
      </w:r>
      <w:proofErr w:type="spellStart"/>
      <w:r>
        <w:t>irem</w:t>
      </w:r>
      <w:proofErr w:type="spellEnd"/>
      <w:r>
        <w:t xml:space="preserve"> </w:t>
      </w:r>
      <w:proofErr w:type="spellStart"/>
      <w:r>
        <w:t>unlust</w:t>
      </w:r>
      <w:proofErr w:type="spellEnd"/>
      <w:r>
        <w:t xml:space="preserve"> / und schaden / habe. Sondern / das sie </w:t>
      </w:r>
      <w:proofErr w:type="spellStart"/>
      <w:r>
        <w:t>auß</w:t>
      </w:r>
      <w:proofErr w:type="spellEnd"/>
      <w:r>
        <w:t xml:space="preserve"> den </w:t>
      </w:r>
      <w:proofErr w:type="spellStart"/>
      <w:r>
        <w:t>grewlichen</w:t>
      </w:r>
      <w:proofErr w:type="spellEnd"/>
      <w:r>
        <w:t xml:space="preserve"> </w:t>
      </w:r>
      <w:proofErr w:type="spellStart"/>
      <w:r>
        <w:t>namen</w:t>
      </w:r>
      <w:proofErr w:type="spellEnd"/>
      <w:r>
        <w:t xml:space="preserve"> / einen ernsten </w:t>
      </w:r>
      <w:proofErr w:type="spellStart"/>
      <w:r>
        <w:t>grawhen</w:t>
      </w:r>
      <w:proofErr w:type="spellEnd"/>
      <w:r>
        <w:t xml:space="preserve"> / zu der Meß gewinnen / und sich vom </w:t>
      </w:r>
      <w:proofErr w:type="spellStart"/>
      <w:r>
        <w:t>boesen</w:t>
      </w:r>
      <w:proofErr w:type="spellEnd"/>
      <w:r>
        <w:t xml:space="preserve"> / zu dem </w:t>
      </w:r>
      <w:proofErr w:type="spellStart"/>
      <w:r>
        <w:t>gutten</w:t>
      </w:r>
      <w:proofErr w:type="spellEnd"/>
      <w:r>
        <w:t xml:space="preserve"> wenden. Die </w:t>
      </w:r>
      <w:proofErr w:type="spellStart"/>
      <w:r>
        <w:t>leyhen</w:t>
      </w:r>
      <w:proofErr w:type="spellEnd"/>
      <w:r>
        <w:t xml:space="preserve"> werden die </w:t>
      </w:r>
      <w:proofErr w:type="spellStart"/>
      <w:r>
        <w:t>vornunfft</w:t>
      </w:r>
      <w:proofErr w:type="spellEnd"/>
      <w:r>
        <w:t xml:space="preserve"> (hoff ich) haben / das sie </w:t>
      </w:r>
      <w:proofErr w:type="spellStart"/>
      <w:r>
        <w:t>drumb</w:t>
      </w:r>
      <w:proofErr w:type="spellEnd"/>
      <w:r>
        <w:t xml:space="preserve"> / </w:t>
      </w:r>
      <w:proofErr w:type="spellStart"/>
      <w:r>
        <w:t>nit</w:t>
      </w:r>
      <w:proofErr w:type="spellEnd"/>
      <w:r>
        <w:t xml:space="preserve"> </w:t>
      </w:r>
      <w:proofErr w:type="spellStart"/>
      <w:r>
        <w:t>newe</w:t>
      </w:r>
      <w:proofErr w:type="spellEnd"/>
      <w:r>
        <w:t xml:space="preserve"> </w:t>
      </w:r>
      <w:proofErr w:type="spellStart"/>
      <w:r>
        <w:t>bettler</w:t>
      </w:r>
      <w:proofErr w:type="spellEnd"/>
      <w:r>
        <w:t xml:space="preserve"> / </w:t>
      </w:r>
      <w:proofErr w:type="spellStart"/>
      <w:r>
        <w:t>auß</w:t>
      </w:r>
      <w:proofErr w:type="spellEnd"/>
      <w:r>
        <w:t xml:space="preserve"> den </w:t>
      </w:r>
      <w:proofErr w:type="spellStart"/>
      <w:r>
        <w:t>pfaffen</w:t>
      </w:r>
      <w:proofErr w:type="spellEnd"/>
      <w:r>
        <w:t xml:space="preserve"> und </w:t>
      </w:r>
      <w:proofErr w:type="spellStart"/>
      <w:r>
        <w:t>moenchen</w:t>
      </w:r>
      <w:proofErr w:type="spellEnd"/>
      <w:r>
        <w:t xml:space="preserve"> / machen. </w:t>
      </w:r>
    </w:p>
    <w:p w14:paraId="7F4A741A" w14:textId="77777777" w:rsidR="00593B51" w:rsidRDefault="00593B51" w:rsidP="00593B51">
      <w:pPr>
        <w:pStyle w:val="StandardWeb"/>
      </w:pPr>
      <w:r>
        <w:t xml:space="preserve">Mich </w:t>
      </w:r>
      <w:proofErr w:type="spellStart"/>
      <w:r>
        <w:t>dunckt</w:t>
      </w:r>
      <w:proofErr w:type="spellEnd"/>
      <w:r>
        <w:t xml:space="preserve"> / das die </w:t>
      </w:r>
      <w:proofErr w:type="spellStart"/>
      <w:r>
        <w:t>leyhen</w:t>
      </w:r>
      <w:proofErr w:type="spellEnd"/>
      <w:r>
        <w:t xml:space="preserve"> / mehr </w:t>
      </w:r>
      <w:proofErr w:type="spellStart"/>
      <w:r>
        <w:t>schultig</w:t>
      </w:r>
      <w:proofErr w:type="spellEnd"/>
      <w:r>
        <w:t xml:space="preserve"> </w:t>
      </w:r>
      <w:proofErr w:type="spellStart"/>
      <w:r>
        <w:t>seind</w:t>
      </w:r>
      <w:proofErr w:type="spellEnd"/>
      <w:r>
        <w:t xml:space="preserve"> / an der widerchristlichen </w:t>
      </w:r>
      <w:proofErr w:type="spellStart"/>
      <w:r>
        <w:t>blindtheyt</w:t>
      </w:r>
      <w:proofErr w:type="spellEnd"/>
      <w:r>
        <w:t xml:space="preserve"> / </w:t>
      </w:r>
      <w:proofErr w:type="spellStart"/>
      <w:r>
        <w:t>unnd</w:t>
      </w:r>
      <w:proofErr w:type="spellEnd"/>
      <w:r>
        <w:t xml:space="preserve"> </w:t>
      </w:r>
      <w:proofErr w:type="spellStart"/>
      <w:r>
        <w:t>boßheyt</w:t>
      </w:r>
      <w:proofErr w:type="spellEnd"/>
      <w:r>
        <w:t xml:space="preserve"> der Messe / denn die gesagte geistliche </w:t>
      </w:r>
      <w:proofErr w:type="spellStart"/>
      <w:r>
        <w:t>personen</w:t>
      </w:r>
      <w:proofErr w:type="spellEnd"/>
      <w:r>
        <w:t xml:space="preserve">. Die weil ein </w:t>
      </w:r>
      <w:proofErr w:type="spellStart"/>
      <w:r>
        <w:t>iglicher</w:t>
      </w:r>
      <w:proofErr w:type="spellEnd"/>
      <w:r>
        <w:t xml:space="preserve"> </w:t>
      </w:r>
      <w:proofErr w:type="spellStart"/>
      <w:r>
        <w:t>leyh</w:t>
      </w:r>
      <w:proofErr w:type="spellEnd"/>
      <w:r>
        <w:t xml:space="preserve"> / einen </w:t>
      </w:r>
      <w:proofErr w:type="spellStart"/>
      <w:r>
        <w:t>pfaffen</w:t>
      </w:r>
      <w:proofErr w:type="spellEnd"/>
      <w:r>
        <w:t xml:space="preserve"> </w:t>
      </w:r>
      <w:proofErr w:type="spellStart"/>
      <w:r>
        <w:t>wolt</w:t>
      </w:r>
      <w:proofErr w:type="spellEnd"/>
      <w:r>
        <w:t xml:space="preserve"> haben. Und </w:t>
      </w:r>
      <w:proofErr w:type="spellStart"/>
      <w:r>
        <w:t>weyl</w:t>
      </w:r>
      <w:proofErr w:type="spellEnd"/>
      <w:r>
        <w:t xml:space="preserve"> sie / on </w:t>
      </w:r>
      <w:proofErr w:type="spellStart"/>
      <w:r>
        <w:t>auff</w:t>
      </w:r>
      <w:proofErr w:type="spellEnd"/>
      <w:r>
        <w:t xml:space="preserve"> </w:t>
      </w:r>
      <w:proofErr w:type="spellStart"/>
      <w:r>
        <w:t>hoeren</w:t>
      </w:r>
      <w:proofErr w:type="spellEnd"/>
      <w:r>
        <w:t xml:space="preserve"> / Messe </w:t>
      </w:r>
      <w:proofErr w:type="spellStart"/>
      <w:r>
        <w:t>gestifft</w:t>
      </w:r>
      <w:proofErr w:type="spellEnd"/>
      <w:r>
        <w:t xml:space="preserve"> / und das gelt / als </w:t>
      </w:r>
      <w:proofErr w:type="spellStart"/>
      <w:r>
        <w:t>koerner</w:t>
      </w:r>
      <w:proofErr w:type="spellEnd"/>
      <w:r>
        <w:t xml:space="preserve"> uff den </w:t>
      </w:r>
      <w:proofErr w:type="spellStart"/>
      <w:r>
        <w:t>vogelherdt</w:t>
      </w:r>
      <w:proofErr w:type="spellEnd"/>
      <w:r>
        <w:t xml:space="preserve"> / </w:t>
      </w:r>
      <w:proofErr w:type="spellStart"/>
      <w:r>
        <w:t>geworffen</w:t>
      </w:r>
      <w:proofErr w:type="spellEnd"/>
      <w:r>
        <w:t xml:space="preserve"> / die armen </w:t>
      </w:r>
      <w:proofErr w:type="spellStart"/>
      <w:r>
        <w:t>pfaffen</w:t>
      </w:r>
      <w:proofErr w:type="spellEnd"/>
      <w:r>
        <w:t xml:space="preserve"> / mit gelt </w:t>
      </w:r>
      <w:proofErr w:type="spellStart"/>
      <w:r>
        <w:t>gekoernet</w:t>
      </w:r>
      <w:proofErr w:type="spellEnd"/>
      <w:r>
        <w:t xml:space="preserve"> / als die </w:t>
      </w:r>
      <w:proofErr w:type="spellStart"/>
      <w:r>
        <w:t>vogler</w:t>
      </w:r>
      <w:proofErr w:type="spellEnd"/>
      <w:r>
        <w:t xml:space="preserve"> / die </w:t>
      </w:r>
      <w:proofErr w:type="spellStart"/>
      <w:r>
        <w:t>unvornunfftigen</w:t>
      </w:r>
      <w:proofErr w:type="spellEnd"/>
      <w:r>
        <w:t xml:space="preserve"> </w:t>
      </w:r>
      <w:proofErr w:type="spellStart"/>
      <w:r>
        <w:t>voegelein</w:t>
      </w:r>
      <w:proofErr w:type="spellEnd"/>
      <w:r>
        <w:t xml:space="preserve"> / </w:t>
      </w:r>
      <w:proofErr w:type="spellStart"/>
      <w:r>
        <w:t>koernen</w:t>
      </w:r>
      <w:proofErr w:type="spellEnd"/>
      <w:r>
        <w:t xml:space="preserve"> oder </w:t>
      </w:r>
      <w:proofErr w:type="spellStart"/>
      <w:r>
        <w:t>eßen</w:t>
      </w:r>
      <w:proofErr w:type="spellEnd"/>
      <w:r>
        <w:t xml:space="preserve">. </w:t>
      </w:r>
      <w:proofErr w:type="spellStart"/>
      <w:r>
        <w:t>Hetten</w:t>
      </w:r>
      <w:proofErr w:type="spellEnd"/>
      <w:r>
        <w:t xml:space="preserve"> sie </w:t>
      </w:r>
      <w:proofErr w:type="spellStart"/>
      <w:r>
        <w:t>nit</w:t>
      </w:r>
      <w:proofErr w:type="spellEnd"/>
      <w:r>
        <w:t xml:space="preserve"> den </w:t>
      </w:r>
      <w:proofErr w:type="spellStart"/>
      <w:r>
        <w:t>pfaffen</w:t>
      </w:r>
      <w:proofErr w:type="spellEnd"/>
      <w:r>
        <w:t xml:space="preserve"> gelt an </w:t>
      </w:r>
      <w:proofErr w:type="spellStart"/>
      <w:r>
        <w:t>gebotten</w:t>
      </w:r>
      <w:proofErr w:type="spellEnd"/>
      <w:r>
        <w:t xml:space="preserve">. So </w:t>
      </w:r>
      <w:proofErr w:type="spellStart"/>
      <w:r>
        <w:t>hetten</w:t>
      </w:r>
      <w:proofErr w:type="spellEnd"/>
      <w:r>
        <w:t xml:space="preserve"> sich die </w:t>
      </w:r>
      <w:proofErr w:type="spellStart"/>
      <w:r>
        <w:t>pfaffen</w:t>
      </w:r>
      <w:proofErr w:type="spellEnd"/>
      <w:r>
        <w:t xml:space="preserve"> / der Messen auch enthalten. </w:t>
      </w:r>
      <w:proofErr w:type="spellStart"/>
      <w:r>
        <w:t>Drumb</w:t>
      </w:r>
      <w:proofErr w:type="spellEnd"/>
      <w:r>
        <w:t xml:space="preserve"> </w:t>
      </w:r>
      <w:proofErr w:type="spellStart"/>
      <w:r>
        <w:t>solten</w:t>
      </w:r>
      <w:proofErr w:type="spellEnd"/>
      <w:r>
        <w:t xml:space="preserve"> sie </w:t>
      </w:r>
      <w:proofErr w:type="spellStart"/>
      <w:r>
        <w:t>billich</w:t>
      </w:r>
      <w:proofErr w:type="spellEnd"/>
      <w:r>
        <w:t xml:space="preserve"> die ersten sein / und die Messen </w:t>
      </w:r>
      <w:proofErr w:type="spellStart"/>
      <w:r>
        <w:t>faren</w:t>
      </w:r>
      <w:proofErr w:type="spellEnd"/>
      <w:r>
        <w:t xml:space="preserve"> lassen / und den armen / redlichen </w:t>
      </w:r>
      <w:proofErr w:type="spellStart"/>
      <w:r>
        <w:t>pfaffen</w:t>
      </w:r>
      <w:proofErr w:type="spellEnd"/>
      <w:r>
        <w:t xml:space="preserve"> oder </w:t>
      </w:r>
      <w:proofErr w:type="spellStart"/>
      <w:r>
        <w:t>muenchen</w:t>
      </w:r>
      <w:proofErr w:type="spellEnd"/>
      <w:r>
        <w:t xml:space="preserve"> / das ein </w:t>
      </w:r>
      <w:proofErr w:type="spellStart"/>
      <w:r>
        <w:t>komen</w:t>
      </w:r>
      <w:proofErr w:type="spellEnd"/>
      <w:r>
        <w:t xml:space="preserve"> / geben. Da durch die messe </w:t>
      </w:r>
      <w:proofErr w:type="spellStart"/>
      <w:r>
        <w:t>uffgebracht</w:t>
      </w:r>
      <w:proofErr w:type="spellEnd"/>
      <w:r>
        <w:t xml:space="preserve"> / so lang sie lebten / </w:t>
      </w:r>
      <w:proofErr w:type="spellStart"/>
      <w:r>
        <w:t>od</w:t>
      </w:r>
      <w:proofErr w:type="spellEnd"/>
      <w:r>
        <w:t xml:space="preserve">’ </w:t>
      </w:r>
      <w:proofErr w:type="spellStart"/>
      <w:r>
        <w:t>huelfffen</w:t>
      </w:r>
      <w:proofErr w:type="spellEnd"/>
      <w:r>
        <w:t xml:space="preserve"> </w:t>
      </w:r>
      <w:proofErr w:type="spellStart"/>
      <w:r>
        <w:t>yhnen</w:t>
      </w:r>
      <w:proofErr w:type="spellEnd"/>
      <w:r>
        <w:t xml:space="preserve"> / in ein </w:t>
      </w:r>
      <w:proofErr w:type="spellStart"/>
      <w:r>
        <w:t>goetliche</w:t>
      </w:r>
      <w:proofErr w:type="spellEnd"/>
      <w:r>
        <w:t xml:space="preserve"> </w:t>
      </w:r>
      <w:proofErr w:type="spellStart"/>
      <w:r>
        <w:t>narung</w:t>
      </w:r>
      <w:proofErr w:type="spellEnd"/>
      <w:r>
        <w:t xml:space="preserve"> / das besser wehr / </w:t>
      </w:r>
      <w:proofErr w:type="spellStart"/>
      <w:r>
        <w:t>unn</w:t>
      </w:r>
      <w:proofErr w:type="spellEnd"/>
      <w:r>
        <w:t xml:space="preserve"> </w:t>
      </w:r>
      <w:proofErr w:type="spellStart"/>
      <w:r>
        <w:t>danckten</w:t>
      </w:r>
      <w:proofErr w:type="spellEnd"/>
      <w:r>
        <w:t xml:space="preserve"> </w:t>
      </w:r>
      <w:proofErr w:type="spellStart"/>
      <w:r>
        <w:t>got</w:t>
      </w:r>
      <w:proofErr w:type="spellEnd"/>
      <w:r>
        <w:t xml:space="preserve"> / das sie / nach der </w:t>
      </w:r>
      <w:proofErr w:type="spellStart"/>
      <w:r>
        <w:t>pfaffen</w:t>
      </w:r>
      <w:proofErr w:type="spellEnd"/>
      <w:r>
        <w:t xml:space="preserve"> todt / wider zu </w:t>
      </w:r>
      <w:proofErr w:type="spellStart"/>
      <w:r>
        <w:t>yren</w:t>
      </w:r>
      <w:proofErr w:type="spellEnd"/>
      <w:r>
        <w:t xml:space="preserve"> </w:t>
      </w:r>
      <w:proofErr w:type="spellStart"/>
      <w:r>
        <w:t>guetern</w:t>
      </w:r>
      <w:proofErr w:type="spellEnd"/>
      <w:r>
        <w:t xml:space="preserve"> als im </w:t>
      </w:r>
      <w:proofErr w:type="spellStart"/>
      <w:r>
        <w:t>Jubill</w:t>
      </w:r>
      <w:proofErr w:type="spellEnd"/>
      <w:r>
        <w:t xml:space="preserve"> </w:t>
      </w:r>
      <w:proofErr w:type="spellStart"/>
      <w:r>
        <w:t>iar</w:t>
      </w:r>
      <w:proofErr w:type="spellEnd"/>
      <w:r>
        <w:t xml:space="preserve"> / kommen. Des rede ich </w:t>
      </w:r>
      <w:proofErr w:type="spellStart"/>
      <w:r>
        <w:t>nit</w:t>
      </w:r>
      <w:proofErr w:type="spellEnd"/>
      <w:r>
        <w:t xml:space="preserve"> meiner </w:t>
      </w:r>
      <w:proofErr w:type="spellStart"/>
      <w:r>
        <w:t>person</w:t>
      </w:r>
      <w:proofErr w:type="spellEnd"/>
      <w:r>
        <w:t xml:space="preserve"> halten / ich will </w:t>
      </w:r>
      <w:proofErr w:type="spellStart"/>
      <w:r>
        <w:t>nit</w:t>
      </w:r>
      <w:proofErr w:type="spellEnd"/>
      <w:r>
        <w:t xml:space="preserve"> lang </w:t>
      </w:r>
      <w:proofErr w:type="spellStart"/>
      <w:r>
        <w:t>zyns</w:t>
      </w:r>
      <w:proofErr w:type="spellEnd"/>
      <w:r>
        <w:t xml:space="preserve"> haben / nach </w:t>
      </w:r>
      <w:proofErr w:type="spellStart"/>
      <w:r>
        <w:t>pfarren</w:t>
      </w:r>
      <w:proofErr w:type="spellEnd"/>
      <w:r>
        <w:t xml:space="preserve"> besitzen. </w:t>
      </w:r>
    </w:p>
    <w:p w14:paraId="66550839" w14:textId="77777777" w:rsidR="00593B51" w:rsidRDefault="00593B51" w:rsidP="00593B51">
      <w:pPr>
        <w:pStyle w:val="StandardWeb"/>
      </w:pPr>
      <w:r>
        <w:t xml:space="preserve">Das </w:t>
      </w:r>
      <w:proofErr w:type="spellStart"/>
      <w:r>
        <w:t>wort</w:t>
      </w:r>
      <w:proofErr w:type="spellEnd"/>
      <w:r>
        <w:t xml:space="preserve"> Messe / ist teuflisch / und dem </w:t>
      </w:r>
      <w:proofErr w:type="spellStart"/>
      <w:r>
        <w:t>erlidten</w:t>
      </w:r>
      <w:proofErr w:type="spellEnd"/>
      <w:r>
        <w:t xml:space="preserve"> todt Christi zu nah / denn Meß ist zu </w:t>
      </w:r>
      <w:proofErr w:type="spellStart"/>
      <w:r>
        <w:t>teutsch</w:t>
      </w:r>
      <w:proofErr w:type="spellEnd"/>
      <w:r>
        <w:t xml:space="preserve"> / ein </w:t>
      </w:r>
      <w:proofErr w:type="spellStart"/>
      <w:r>
        <w:t>opffer</w:t>
      </w:r>
      <w:proofErr w:type="spellEnd"/>
      <w:r>
        <w:t xml:space="preserve"> </w:t>
      </w:r>
      <w:proofErr w:type="spellStart"/>
      <w:r>
        <w:t>fuer</w:t>
      </w:r>
      <w:proofErr w:type="spellEnd"/>
      <w:r>
        <w:t xml:space="preserve"> </w:t>
      </w:r>
      <w:proofErr w:type="spellStart"/>
      <w:r>
        <w:t>Got</w:t>
      </w:r>
      <w:proofErr w:type="spellEnd"/>
      <w:r>
        <w:t xml:space="preserve">. Nu </w:t>
      </w:r>
      <w:proofErr w:type="spellStart"/>
      <w:r>
        <w:t>kans</w:t>
      </w:r>
      <w:proofErr w:type="spellEnd"/>
      <w:r>
        <w:t xml:space="preserve"> </w:t>
      </w:r>
      <w:proofErr w:type="spellStart"/>
      <w:r>
        <w:t>nit</w:t>
      </w:r>
      <w:proofErr w:type="spellEnd"/>
      <w:r>
        <w:t xml:space="preserve"> </w:t>
      </w:r>
      <w:proofErr w:type="spellStart"/>
      <w:r>
        <w:t>gesein</w:t>
      </w:r>
      <w:proofErr w:type="spellEnd"/>
      <w:r>
        <w:t xml:space="preserve"> / das du das </w:t>
      </w:r>
      <w:proofErr w:type="spellStart"/>
      <w:r>
        <w:t>herlich</w:t>
      </w:r>
      <w:proofErr w:type="spellEnd"/>
      <w:r>
        <w:t xml:space="preserve"> </w:t>
      </w:r>
      <w:proofErr w:type="spellStart"/>
      <w:r>
        <w:t>abendessen</w:t>
      </w:r>
      <w:proofErr w:type="spellEnd"/>
      <w:r>
        <w:t xml:space="preserve"> des </w:t>
      </w:r>
      <w:proofErr w:type="spellStart"/>
      <w:r>
        <w:t>brots</w:t>
      </w:r>
      <w:proofErr w:type="spellEnd"/>
      <w:r>
        <w:t xml:space="preserve"> und </w:t>
      </w:r>
      <w:proofErr w:type="spellStart"/>
      <w:r>
        <w:t>weins</w:t>
      </w:r>
      <w:proofErr w:type="spellEnd"/>
      <w:r>
        <w:t xml:space="preserve"> Christi / ein </w:t>
      </w:r>
      <w:proofErr w:type="spellStart"/>
      <w:r>
        <w:t>opffer</w:t>
      </w:r>
      <w:proofErr w:type="spellEnd"/>
      <w:r>
        <w:t xml:space="preserve"> achten / </w:t>
      </w:r>
      <w:proofErr w:type="spellStart"/>
      <w:r>
        <w:t>one</w:t>
      </w:r>
      <w:proofErr w:type="spellEnd"/>
      <w:r>
        <w:t xml:space="preserve"> </w:t>
      </w:r>
      <w:proofErr w:type="spellStart"/>
      <w:r>
        <w:t>vorsprechung</w:t>
      </w:r>
      <w:proofErr w:type="spellEnd"/>
      <w:r>
        <w:t xml:space="preserve"> / des bittern </w:t>
      </w:r>
      <w:proofErr w:type="spellStart"/>
      <w:r>
        <w:t>leydens</w:t>
      </w:r>
      <w:proofErr w:type="spellEnd"/>
      <w:r>
        <w:t xml:space="preserve"> Christi. </w:t>
      </w:r>
      <w:proofErr w:type="spellStart"/>
      <w:r>
        <w:t>Drumb</w:t>
      </w:r>
      <w:proofErr w:type="spellEnd"/>
      <w:r>
        <w:t xml:space="preserve"> ist es </w:t>
      </w:r>
      <w:proofErr w:type="spellStart"/>
      <w:r>
        <w:t>unmoeglich</w:t>
      </w:r>
      <w:proofErr w:type="spellEnd"/>
      <w:r>
        <w:t xml:space="preserve"> / das </w:t>
      </w:r>
      <w:proofErr w:type="spellStart"/>
      <w:r>
        <w:t>eyner</w:t>
      </w:r>
      <w:proofErr w:type="spellEnd"/>
      <w:r>
        <w:t xml:space="preserve"> itzt / die Meß / on schaden / brauchen </w:t>
      </w:r>
      <w:proofErr w:type="spellStart"/>
      <w:r>
        <w:t>mug</w:t>
      </w:r>
      <w:proofErr w:type="spellEnd"/>
      <w:r>
        <w:t xml:space="preserve">.. Derhalben / bitt ich / </w:t>
      </w:r>
      <w:proofErr w:type="spellStart"/>
      <w:r>
        <w:t>bedenckt</w:t>
      </w:r>
      <w:proofErr w:type="spellEnd"/>
      <w:r>
        <w:t xml:space="preserve"> euch / </w:t>
      </w:r>
      <w:proofErr w:type="spellStart"/>
      <w:r>
        <w:t>unnd</w:t>
      </w:r>
      <w:proofErr w:type="spellEnd"/>
      <w:r>
        <w:t xml:space="preserve"> lasset </w:t>
      </w:r>
      <w:proofErr w:type="spellStart"/>
      <w:r>
        <w:t>faren</w:t>
      </w:r>
      <w:proofErr w:type="spellEnd"/>
      <w:r>
        <w:t xml:space="preserve"> / das wider </w:t>
      </w:r>
      <w:proofErr w:type="spellStart"/>
      <w:r>
        <w:t>Gotis</w:t>
      </w:r>
      <w:proofErr w:type="spellEnd"/>
      <w:r>
        <w:t xml:space="preserve"> </w:t>
      </w:r>
      <w:proofErr w:type="spellStart"/>
      <w:r>
        <w:t>barmhertzickeit</w:t>
      </w:r>
      <w:proofErr w:type="spellEnd"/>
      <w:r>
        <w:t xml:space="preserve"> ist. </w:t>
      </w:r>
    </w:p>
    <w:p w14:paraId="6729596F" w14:textId="77777777" w:rsidR="00593B51" w:rsidRDefault="00593B51" w:rsidP="00593B51">
      <w:pPr>
        <w:pStyle w:val="StandardWeb"/>
      </w:pPr>
      <w:r>
        <w:t xml:space="preserve">Wisset das Christus alle </w:t>
      </w:r>
      <w:proofErr w:type="spellStart"/>
      <w:r>
        <w:t>opffer</w:t>
      </w:r>
      <w:proofErr w:type="spellEnd"/>
      <w:r>
        <w:t xml:space="preserve"> </w:t>
      </w:r>
      <w:proofErr w:type="spellStart"/>
      <w:r>
        <w:t>auffgehaben</w:t>
      </w:r>
      <w:proofErr w:type="spellEnd"/>
      <w:r>
        <w:t xml:space="preserve"> / </w:t>
      </w:r>
      <w:proofErr w:type="spellStart"/>
      <w:r>
        <w:t>unnd</w:t>
      </w:r>
      <w:proofErr w:type="spellEnd"/>
      <w:r>
        <w:t xml:space="preserve"> doch </w:t>
      </w:r>
      <w:proofErr w:type="spellStart"/>
      <w:r>
        <w:t>vil</w:t>
      </w:r>
      <w:proofErr w:type="spellEnd"/>
      <w:r>
        <w:t xml:space="preserve"> </w:t>
      </w:r>
      <w:proofErr w:type="spellStart"/>
      <w:r>
        <w:t>opffer</w:t>
      </w:r>
      <w:proofErr w:type="spellEnd"/>
      <w:r>
        <w:t xml:space="preserve"> / gelassen / dann wir </w:t>
      </w:r>
      <w:proofErr w:type="spellStart"/>
      <w:r>
        <w:t>muessen</w:t>
      </w:r>
      <w:proofErr w:type="spellEnd"/>
      <w:r>
        <w:t xml:space="preserve"> uns </w:t>
      </w:r>
      <w:proofErr w:type="spellStart"/>
      <w:r>
        <w:t>selbert</w:t>
      </w:r>
      <w:proofErr w:type="spellEnd"/>
      <w:r>
        <w:t xml:space="preserve"> / ein </w:t>
      </w:r>
      <w:proofErr w:type="spellStart"/>
      <w:r>
        <w:t>vornunfftig</w:t>
      </w:r>
      <w:proofErr w:type="spellEnd"/>
      <w:r>
        <w:t xml:space="preserve"> </w:t>
      </w:r>
      <w:proofErr w:type="spellStart"/>
      <w:r>
        <w:t>opffer</w:t>
      </w:r>
      <w:proofErr w:type="spellEnd"/>
      <w:r>
        <w:t xml:space="preserve"> / in </w:t>
      </w:r>
      <w:proofErr w:type="spellStart"/>
      <w:r>
        <w:t>goetlicher</w:t>
      </w:r>
      <w:proofErr w:type="spellEnd"/>
      <w:r>
        <w:t xml:space="preserve"> </w:t>
      </w:r>
      <w:proofErr w:type="spellStart"/>
      <w:r>
        <w:t>weyßheit</w:t>
      </w:r>
      <w:proofErr w:type="spellEnd"/>
      <w:r>
        <w:t xml:space="preserve"> </w:t>
      </w:r>
      <w:proofErr w:type="spellStart"/>
      <w:r>
        <w:t>unnd</w:t>
      </w:r>
      <w:proofErr w:type="spellEnd"/>
      <w:r>
        <w:t xml:space="preserve"> </w:t>
      </w:r>
      <w:proofErr w:type="spellStart"/>
      <w:r>
        <w:t>vorstandt</w:t>
      </w:r>
      <w:proofErr w:type="spellEnd"/>
      <w:r>
        <w:t xml:space="preserve"> </w:t>
      </w:r>
      <w:proofErr w:type="spellStart"/>
      <w:r>
        <w:t>opffern</w:t>
      </w:r>
      <w:proofErr w:type="spellEnd"/>
      <w:r>
        <w:t xml:space="preserve"> / wie oben gesagt ist. Demnach sollen wir </w:t>
      </w:r>
      <w:proofErr w:type="spellStart"/>
      <w:r>
        <w:t>vorstehn</w:t>
      </w:r>
      <w:proofErr w:type="spellEnd"/>
      <w:r>
        <w:t xml:space="preserve"> / welcher </w:t>
      </w:r>
      <w:proofErr w:type="spellStart"/>
      <w:r>
        <w:t>weyse</w:t>
      </w:r>
      <w:proofErr w:type="spellEnd"/>
      <w:r>
        <w:t xml:space="preserve"> uns Christus / ein </w:t>
      </w:r>
      <w:proofErr w:type="spellStart"/>
      <w:r>
        <w:t>exempell</w:t>
      </w:r>
      <w:proofErr w:type="spellEnd"/>
      <w:r>
        <w:t xml:space="preserve"> geben / das wir seinen </w:t>
      </w:r>
      <w:proofErr w:type="spellStart"/>
      <w:r>
        <w:t>fußstapffen</w:t>
      </w:r>
      <w:proofErr w:type="spellEnd"/>
      <w:r>
        <w:t xml:space="preserve"> nach </w:t>
      </w:r>
      <w:proofErr w:type="spellStart"/>
      <w:r>
        <w:t>volgen</w:t>
      </w:r>
      <w:proofErr w:type="spellEnd"/>
      <w:r>
        <w:t xml:space="preserve"> / und </w:t>
      </w:r>
      <w:proofErr w:type="spellStart"/>
      <w:r>
        <w:t>leyden</w:t>
      </w:r>
      <w:proofErr w:type="spellEnd"/>
      <w:r>
        <w:t xml:space="preserve"> / als er. </w:t>
      </w:r>
      <w:proofErr w:type="spellStart"/>
      <w:r>
        <w:t>Unn</w:t>
      </w:r>
      <w:proofErr w:type="spellEnd"/>
      <w:r>
        <w:t xml:space="preserve"> </w:t>
      </w:r>
      <w:proofErr w:type="spellStart"/>
      <w:r>
        <w:t>vorstehn</w:t>
      </w:r>
      <w:proofErr w:type="spellEnd"/>
      <w:r>
        <w:t xml:space="preserve"> / wie unser </w:t>
      </w:r>
      <w:proofErr w:type="spellStart"/>
      <w:r>
        <w:t>fleysch</w:t>
      </w:r>
      <w:proofErr w:type="spellEnd"/>
      <w:r>
        <w:t xml:space="preserve"> / mit Christus </w:t>
      </w:r>
      <w:proofErr w:type="spellStart"/>
      <w:r>
        <w:t>fleysch</w:t>
      </w:r>
      <w:proofErr w:type="spellEnd"/>
      <w:r>
        <w:t xml:space="preserve"> / ans Creutz </w:t>
      </w:r>
      <w:proofErr w:type="spellStart"/>
      <w:r>
        <w:t>angehefft</w:t>
      </w:r>
      <w:proofErr w:type="spellEnd"/>
      <w:r>
        <w:t xml:space="preserve">. Denn ein zerbrochen </w:t>
      </w:r>
      <w:proofErr w:type="spellStart"/>
      <w:r>
        <w:t>hertz</w:t>
      </w:r>
      <w:proofErr w:type="spellEnd"/>
      <w:r>
        <w:t xml:space="preserve"> / </w:t>
      </w:r>
      <w:proofErr w:type="spellStart"/>
      <w:r>
        <w:t>unn</w:t>
      </w:r>
      <w:proofErr w:type="spellEnd"/>
      <w:r>
        <w:t xml:space="preserve"> </w:t>
      </w:r>
      <w:proofErr w:type="spellStart"/>
      <w:r>
        <w:t>zerriben</w:t>
      </w:r>
      <w:proofErr w:type="spellEnd"/>
      <w:r>
        <w:t xml:space="preserve"> geist ist das </w:t>
      </w:r>
      <w:proofErr w:type="spellStart"/>
      <w:r>
        <w:t>opffer</w:t>
      </w:r>
      <w:proofErr w:type="spellEnd"/>
      <w:r>
        <w:t xml:space="preserve"> / in </w:t>
      </w:r>
      <w:proofErr w:type="spellStart"/>
      <w:r>
        <w:t>dez</w:t>
      </w:r>
      <w:proofErr w:type="spellEnd"/>
      <w:r>
        <w:t xml:space="preserve"> </w:t>
      </w:r>
      <w:proofErr w:type="spellStart"/>
      <w:r>
        <w:t>got</w:t>
      </w:r>
      <w:proofErr w:type="spellEnd"/>
      <w:r>
        <w:t xml:space="preserve"> </w:t>
      </w:r>
      <w:proofErr w:type="spellStart"/>
      <w:r>
        <w:t>wolgefallen</w:t>
      </w:r>
      <w:proofErr w:type="spellEnd"/>
      <w:r>
        <w:t xml:space="preserve"> hat / das auch </w:t>
      </w:r>
      <w:proofErr w:type="spellStart"/>
      <w:r>
        <w:t>Got</w:t>
      </w:r>
      <w:proofErr w:type="spellEnd"/>
      <w:r>
        <w:t xml:space="preserve"> / allerley </w:t>
      </w:r>
      <w:proofErr w:type="spellStart"/>
      <w:r>
        <w:t>opffer</w:t>
      </w:r>
      <w:proofErr w:type="spellEnd"/>
      <w:r>
        <w:t xml:space="preserve"> des </w:t>
      </w:r>
      <w:proofErr w:type="spellStart"/>
      <w:r>
        <w:t>bekentnis</w:t>
      </w:r>
      <w:proofErr w:type="spellEnd"/>
      <w:r>
        <w:t xml:space="preserve"> / </w:t>
      </w:r>
      <w:proofErr w:type="spellStart"/>
      <w:r>
        <w:t>erkentnis</w:t>
      </w:r>
      <w:proofErr w:type="spellEnd"/>
      <w:r>
        <w:t xml:space="preserve"> / und </w:t>
      </w:r>
      <w:proofErr w:type="spellStart"/>
      <w:r>
        <w:t>preyßes</w:t>
      </w:r>
      <w:proofErr w:type="spellEnd"/>
      <w:r>
        <w:t xml:space="preserve"> oder </w:t>
      </w:r>
      <w:proofErr w:type="spellStart"/>
      <w:r>
        <w:t>lobes</w:t>
      </w:r>
      <w:proofErr w:type="spellEnd"/>
      <w:r>
        <w:t xml:space="preserve"> </w:t>
      </w:r>
      <w:proofErr w:type="spellStart"/>
      <w:r>
        <w:t>Got</w:t>
      </w:r>
      <w:proofErr w:type="spellEnd"/>
      <w:r>
        <w:t xml:space="preserve"> </w:t>
      </w:r>
      <w:proofErr w:type="spellStart"/>
      <w:r>
        <w:t>wol</w:t>
      </w:r>
      <w:proofErr w:type="spellEnd"/>
      <w:r>
        <w:t xml:space="preserve"> behagen / im </w:t>
      </w:r>
      <w:proofErr w:type="spellStart"/>
      <w:r>
        <w:t>fleisch</w:t>
      </w:r>
      <w:proofErr w:type="spellEnd"/>
      <w:r>
        <w:t xml:space="preserve"> und </w:t>
      </w:r>
      <w:proofErr w:type="spellStart"/>
      <w:r>
        <w:t>geyste</w:t>
      </w:r>
      <w:proofErr w:type="spellEnd"/>
      <w:r>
        <w:t xml:space="preserve"> / </w:t>
      </w:r>
      <w:proofErr w:type="spellStart"/>
      <w:r>
        <w:t>one</w:t>
      </w:r>
      <w:proofErr w:type="spellEnd"/>
      <w:r>
        <w:t xml:space="preserve"> </w:t>
      </w:r>
      <w:proofErr w:type="spellStart"/>
      <w:r>
        <w:t>disse</w:t>
      </w:r>
      <w:proofErr w:type="spellEnd"/>
      <w:r>
        <w:t xml:space="preserve"> / haben wir keins. </w:t>
      </w:r>
    </w:p>
    <w:p w14:paraId="3858D24A" w14:textId="77777777" w:rsidR="00593B51" w:rsidRDefault="00593B51" w:rsidP="00593B51">
      <w:pPr>
        <w:pStyle w:val="StandardWeb"/>
      </w:pPr>
      <w:r>
        <w:t xml:space="preserve">Die aber / </w:t>
      </w:r>
      <w:proofErr w:type="spellStart"/>
      <w:r>
        <w:t>uber</w:t>
      </w:r>
      <w:proofErr w:type="spellEnd"/>
      <w:r>
        <w:t xml:space="preserve"> das / noch sagen </w:t>
      </w:r>
      <w:proofErr w:type="spellStart"/>
      <w:r>
        <w:t>doerffen</w:t>
      </w:r>
      <w:proofErr w:type="spellEnd"/>
      <w:r>
        <w:t xml:space="preserve"> / das Christus ein </w:t>
      </w:r>
      <w:proofErr w:type="spellStart"/>
      <w:r>
        <w:t>opffer</w:t>
      </w:r>
      <w:proofErr w:type="spellEnd"/>
      <w:r>
        <w:t xml:space="preserve"> sey / die </w:t>
      </w:r>
      <w:proofErr w:type="spellStart"/>
      <w:r>
        <w:t>vorlestern</w:t>
      </w:r>
      <w:proofErr w:type="spellEnd"/>
      <w:r>
        <w:t xml:space="preserve"> die </w:t>
      </w:r>
      <w:proofErr w:type="spellStart"/>
      <w:r>
        <w:t>gebenedeyhung</w:t>
      </w:r>
      <w:proofErr w:type="spellEnd"/>
      <w:r>
        <w:t xml:space="preserve"> Christi / und </w:t>
      </w:r>
      <w:proofErr w:type="spellStart"/>
      <w:r>
        <w:t>vormaledeyhen</w:t>
      </w:r>
      <w:proofErr w:type="spellEnd"/>
      <w:r>
        <w:t xml:space="preserve"> Christum </w:t>
      </w:r>
      <w:proofErr w:type="spellStart"/>
      <w:r>
        <w:t>teglich</w:t>
      </w:r>
      <w:proofErr w:type="spellEnd"/>
      <w:r>
        <w:t xml:space="preserve"> </w:t>
      </w:r>
      <w:proofErr w:type="spellStart"/>
      <w:r>
        <w:t>uffs</w:t>
      </w:r>
      <w:proofErr w:type="spellEnd"/>
      <w:r>
        <w:t xml:space="preserve"> </w:t>
      </w:r>
      <w:proofErr w:type="spellStart"/>
      <w:r>
        <w:t>new</w:t>
      </w:r>
      <w:proofErr w:type="spellEnd"/>
      <w:r>
        <w:t xml:space="preserve">. Denn / wo Christus / unser aller </w:t>
      </w:r>
      <w:proofErr w:type="spellStart"/>
      <w:r>
        <w:t>vormaledeyhung</w:t>
      </w:r>
      <w:proofErr w:type="spellEnd"/>
      <w:r>
        <w:t xml:space="preserve"> / </w:t>
      </w:r>
      <w:proofErr w:type="spellStart"/>
      <w:r>
        <w:t>nit</w:t>
      </w:r>
      <w:proofErr w:type="spellEnd"/>
      <w:r>
        <w:t xml:space="preserve"> </w:t>
      </w:r>
      <w:proofErr w:type="spellStart"/>
      <w:r>
        <w:t>hett</w:t>
      </w:r>
      <w:proofErr w:type="spellEnd"/>
      <w:r>
        <w:t xml:space="preserve"> am </w:t>
      </w:r>
      <w:proofErr w:type="spellStart"/>
      <w:r>
        <w:t>holtz</w:t>
      </w:r>
      <w:proofErr w:type="spellEnd"/>
      <w:r>
        <w:t xml:space="preserve"> / uff sich gelegt / und genugsam </w:t>
      </w:r>
      <w:proofErr w:type="spellStart"/>
      <w:r>
        <w:t>erliten</w:t>
      </w:r>
      <w:proofErr w:type="spellEnd"/>
      <w:r>
        <w:t xml:space="preserve"> / so </w:t>
      </w:r>
      <w:proofErr w:type="spellStart"/>
      <w:r>
        <w:t>moechts</w:t>
      </w:r>
      <w:proofErr w:type="spellEnd"/>
      <w:r>
        <w:t xml:space="preserve"> bestehn / das die </w:t>
      </w:r>
      <w:proofErr w:type="spellStart"/>
      <w:r>
        <w:t>pfaffen</w:t>
      </w:r>
      <w:proofErr w:type="spellEnd"/>
      <w:r>
        <w:t xml:space="preserve"> Christum / alle tag / </w:t>
      </w:r>
      <w:proofErr w:type="spellStart"/>
      <w:r>
        <w:t>fuer</w:t>
      </w:r>
      <w:proofErr w:type="spellEnd"/>
      <w:r>
        <w:t xml:space="preserve"> der </w:t>
      </w:r>
      <w:proofErr w:type="spellStart"/>
      <w:r>
        <w:t>welt</w:t>
      </w:r>
      <w:proofErr w:type="spellEnd"/>
      <w:r>
        <w:t xml:space="preserve"> </w:t>
      </w:r>
      <w:proofErr w:type="spellStart"/>
      <w:r>
        <w:t>vormaledeyhung</w:t>
      </w:r>
      <w:proofErr w:type="spellEnd"/>
      <w:r>
        <w:t xml:space="preserve"> / </w:t>
      </w:r>
      <w:proofErr w:type="spellStart"/>
      <w:r>
        <w:t>opfferten</w:t>
      </w:r>
      <w:proofErr w:type="spellEnd"/>
      <w:r>
        <w:t xml:space="preserve">. Denn wir </w:t>
      </w:r>
      <w:proofErr w:type="spellStart"/>
      <w:r>
        <w:t>muessen</w:t>
      </w:r>
      <w:proofErr w:type="spellEnd"/>
      <w:r>
        <w:t xml:space="preserve"> </w:t>
      </w:r>
      <w:proofErr w:type="spellStart"/>
      <w:r>
        <w:t>ye</w:t>
      </w:r>
      <w:proofErr w:type="spellEnd"/>
      <w:r>
        <w:t xml:space="preserve"> von unserer </w:t>
      </w:r>
      <w:proofErr w:type="spellStart"/>
      <w:r>
        <w:t>vorfluchung</w:t>
      </w:r>
      <w:proofErr w:type="spellEnd"/>
      <w:r>
        <w:t xml:space="preserve"> ein </w:t>
      </w:r>
      <w:proofErr w:type="spellStart"/>
      <w:r>
        <w:t>erloesung</w:t>
      </w:r>
      <w:proofErr w:type="spellEnd"/>
      <w:r>
        <w:t xml:space="preserve"> haben / durch den </w:t>
      </w:r>
      <w:proofErr w:type="spellStart"/>
      <w:r>
        <w:t>gebenedeyten</w:t>
      </w:r>
      <w:proofErr w:type="spellEnd"/>
      <w:r>
        <w:t xml:space="preserve"> / der </w:t>
      </w:r>
      <w:proofErr w:type="spellStart"/>
      <w:r>
        <w:t>unschultiglich</w:t>
      </w:r>
      <w:proofErr w:type="spellEnd"/>
      <w:r>
        <w:t xml:space="preserve"> vorflucht ward. Die weil Christus / </w:t>
      </w:r>
      <w:proofErr w:type="spellStart"/>
      <w:r>
        <w:t>fuer</w:t>
      </w:r>
      <w:proofErr w:type="spellEnd"/>
      <w:r>
        <w:t xml:space="preserve"> uns ist vorflucht worden / das wir alle / in </w:t>
      </w:r>
      <w:proofErr w:type="spellStart"/>
      <w:r>
        <w:t>yhm</w:t>
      </w:r>
      <w:proofErr w:type="spellEnd"/>
      <w:r>
        <w:t xml:space="preserve"> / </w:t>
      </w:r>
      <w:proofErr w:type="spellStart"/>
      <w:r>
        <w:t>warhafftige</w:t>
      </w:r>
      <w:proofErr w:type="spellEnd"/>
      <w:r>
        <w:t xml:space="preserve"> </w:t>
      </w:r>
      <w:proofErr w:type="spellStart"/>
      <w:r>
        <w:t>gebenedeyhung</w:t>
      </w:r>
      <w:proofErr w:type="spellEnd"/>
      <w:r>
        <w:t xml:space="preserve"> erlangten. </w:t>
      </w:r>
    </w:p>
    <w:p w14:paraId="428827FD" w14:textId="77777777" w:rsidR="00593B51" w:rsidRDefault="00593B51" w:rsidP="00593B51">
      <w:pPr>
        <w:pStyle w:val="StandardWeb"/>
      </w:pPr>
      <w:r>
        <w:t xml:space="preserve">Nu / ist es recht / das die </w:t>
      </w:r>
      <w:proofErr w:type="spellStart"/>
      <w:r>
        <w:t>pfaffen</w:t>
      </w:r>
      <w:proofErr w:type="spellEnd"/>
      <w:r>
        <w:t xml:space="preserve"> Christum / alle tag / </w:t>
      </w:r>
      <w:proofErr w:type="spellStart"/>
      <w:r>
        <w:t>auß</w:t>
      </w:r>
      <w:proofErr w:type="spellEnd"/>
      <w:r>
        <w:t xml:space="preserve"> </w:t>
      </w:r>
      <w:proofErr w:type="spellStart"/>
      <w:r>
        <w:t>irem</w:t>
      </w:r>
      <w:proofErr w:type="spellEnd"/>
      <w:r>
        <w:t xml:space="preserve"> willen / </w:t>
      </w:r>
      <w:proofErr w:type="spellStart"/>
      <w:r>
        <w:t>unn</w:t>
      </w:r>
      <w:proofErr w:type="spellEnd"/>
      <w:r>
        <w:t xml:space="preserve"> </w:t>
      </w:r>
      <w:proofErr w:type="spellStart"/>
      <w:r>
        <w:t>fuersatz</w:t>
      </w:r>
      <w:proofErr w:type="spellEnd"/>
      <w:r>
        <w:t xml:space="preserve"> ans </w:t>
      </w:r>
      <w:proofErr w:type="spellStart"/>
      <w:r>
        <w:t>creutz</w:t>
      </w:r>
      <w:proofErr w:type="spellEnd"/>
      <w:r>
        <w:t xml:space="preserve"> </w:t>
      </w:r>
      <w:proofErr w:type="spellStart"/>
      <w:r>
        <w:t>schlahen</w:t>
      </w:r>
      <w:proofErr w:type="spellEnd"/>
      <w:r>
        <w:t xml:space="preserve"> / uff </w:t>
      </w:r>
      <w:proofErr w:type="spellStart"/>
      <w:r>
        <w:t>dz</w:t>
      </w:r>
      <w:proofErr w:type="spellEnd"/>
      <w:r>
        <w:t xml:space="preserve"> uns Christ’ alle tag / mit </w:t>
      </w:r>
      <w:proofErr w:type="spellStart"/>
      <w:r>
        <w:t>newerlitdner</w:t>
      </w:r>
      <w:proofErr w:type="spellEnd"/>
      <w:r>
        <w:t xml:space="preserve"> </w:t>
      </w:r>
      <w:proofErr w:type="spellStart"/>
      <w:r>
        <w:t>vorfluchung</w:t>
      </w:r>
      <w:proofErr w:type="spellEnd"/>
      <w:r>
        <w:t xml:space="preserve"> / von unser </w:t>
      </w:r>
      <w:proofErr w:type="spellStart"/>
      <w:r>
        <w:t>vorfluchung</w:t>
      </w:r>
      <w:proofErr w:type="spellEnd"/>
      <w:r>
        <w:t xml:space="preserve"> </w:t>
      </w:r>
      <w:proofErr w:type="spellStart"/>
      <w:r>
        <w:t>erloeß</w:t>
      </w:r>
      <w:proofErr w:type="spellEnd"/>
      <w:r>
        <w:t xml:space="preserve">. So ist auch </w:t>
      </w:r>
      <w:proofErr w:type="spellStart"/>
      <w:r>
        <w:t>dz</w:t>
      </w:r>
      <w:proofErr w:type="spellEnd"/>
      <w:r>
        <w:t xml:space="preserve"> recht / das sie Christum / alle tage / </w:t>
      </w:r>
      <w:proofErr w:type="spellStart"/>
      <w:r>
        <w:t>uffs</w:t>
      </w:r>
      <w:proofErr w:type="spellEnd"/>
      <w:r>
        <w:t xml:space="preserve"> </w:t>
      </w:r>
      <w:proofErr w:type="spellStart"/>
      <w:r>
        <w:t>new</w:t>
      </w:r>
      <w:proofErr w:type="spellEnd"/>
      <w:r>
        <w:t xml:space="preserve"> vorfluchen / als er vor am </w:t>
      </w:r>
      <w:proofErr w:type="spellStart"/>
      <w:r>
        <w:t>holtz</w:t>
      </w:r>
      <w:proofErr w:type="spellEnd"/>
      <w:r>
        <w:t xml:space="preserve"> hangende / ward vorflucht / und das </w:t>
      </w:r>
      <w:proofErr w:type="spellStart"/>
      <w:r>
        <w:t>mak</w:t>
      </w:r>
      <w:proofErr w:type="spellEnd"/>
      <w:r>
        <w:t xml:space="preserve"> </w:t>
      </w:r>
      <w:proofErr w:type="spellStart"/>
      <w:r>
        <w:t>nit</w:t>
      </w:r>
      <w:proofErr w:type="spellEnd"/>
      <w:r>
        <w:t xml:space="preserve"> anders </w:t>
      </w:r>
      <w:proofErr w:type="spellStart"/>
      <w:r>
        <w:t>gesein</w:t>
      </w:r>
      <w:proofErr w:type="spellEnd"/>
      <w:r>
        <w:t xml:space="preserve">. Und </w:t>
      </w:r>
      <w:proofErr w:type="spellStart"/>
      <w:r>
        <w:t>wuert</w:t>
      </w:r>
      <w:proofErr w:type="spellEnd"/>
      <w:r>
        <w:t xml:space="preserve"> das / </w:t>
      </w:r>
      <w:proofErr w:type="spellStart"/>
      <w:r>
        <w:t>darkegen</w:t>
      </w:r>
      <w:proofErr w:type="spellEnd"/>
      <w:r>
        <w:t xml:space="preserve"> / falsch </w:t>
      </w:r>
      <w:proofErr w:type="spellStart"/>
      <w:r>
        <w:t>unnd</w:t>
      </w:r>
      <w:proofErr w:type="spellEnd"/>
      <w:r>
        <w:t xml:space="preserve"> unrecht sey / das Christus uff ein mal / am </w:t>
      </w:r>
      <w:proofErr w:type="spellStart"/>
      <w:r>
        <w:t>greulichsten</w:t>
      </w:r>
      <w:proofErr w:type="spellEnd"/>
      <w:r>
        <w:t xml:space="preserve"> vorflucht gewest / </w:t>
      </w:r>
      <w:proofErr w:type="spellStart"/>
      <w:r>
        <w:t>unn</w:t>
      </w:r>
      <w:proofErr w:type="spellEnd"/>
      <w:r>
        <w:t xml:space="preserve"> also </w:t>
      </w:r>
      <w:proofErr w:type="spellStart"/>
      <w:r>
        <w:t>grelich</w:t>
      </w:r>
      <w:proofErr w:type="spellEnd"/>
      <w:r>
        <w:t xml:space="preserve"> / </w:t>
      </w:r>
      <w:proofErr w:type="spellStart"/>
      <w:r>
        <w:t>unnd</w:t>
      </w:r>
      <w:proofErr w:type="spellEnd"/>
      <w:r>
        <w:t xml:space="preserve"> so hoch vorflucht / das er / aller </w:t>
      </w:r>
      <w:proofErr w:type="spellStart"/>
      <w:r>
        <w:t>menschenn</w:t>
      </w:r>
      <w:proofErr w:type="spellEnd"/>
      <w:r>
        <w:t xml:space="preserve"> </w:t>
      </w:r>
      <w:proofErr w:type="spellStart"/>
      <w:r>
        <w:t>vormaledeyhung</w:t>
      </w:r>
      <w:proofErr w:type="spellEnd"/>
      <w:r>
        <w:t xml:space="preserve"> / uff ein mal </w:t>
      </w:r>
      <w:proofErr w:type="spellStart"/>
      <w:r>
        <w:t>betzalt</w:t>
      </w:r>
      <w:proofErr w:type="spellEnd"/>
      <w:r>
        <w:t xml:space="preserve"> hat. Also </w:t>
      </w:r>
      <w:proofErr w:type="spellStart"/>
      <w:r>
        <w:t>volgt</w:t>
      </w:r>
      <w:proofErr w:type="spellEnd"/>
      <w:r>
        <w:t xml:space="preserve"> / das die </w:t>
      </w:r>
      <w:proofErr w:type="spellStart"/>
      <w:r>
        <w:t>meßhalter</w:t>
      </w:r>
      <w:proofErr w:type="spellEnd"/>
      <w:r>
        <w:t xml:space="preserve"> / Christum </w:t>
      </w:r>
      <w:proofErr w:type="spellStart"/>
      <w:r>
        <w:t>uffs</w:t>
      </w:r>
      <w:proofErr w:type="spellEnd"/>
      <w:r>
        <w:t xml:space="preserve"> </w:t>
      </w:r>
      <w:proofErr w:type="spellStart"/>
      <w:r>
        <w:t>new</w:t>
      </w:r>
      <w:proofErr w:type="spellEnd"/>
      <w:r>
        <w:t xml:space="preserve"> / und alle tag vorfluchen / </w:t>
      </w:r>
      <w:proofErr w:type="spellStart"/>
      <w:r>
        <w:t>weyls</w:t>
      </w:r>
      <w:proofErr w:type="spellEnd"/>
      <w:r>
        <w:t xml:space="preserve"> </w:t>
      </w:r>
      <w:proofErr w:type="spellStart"/>
      <w:r>
        <w:t>gantz</w:t>
      </w:r>
      <w:proofErr w:type="spellEnd"/>
      <w:r>
        <w:t xml:space="preserve"> </w:t>
      </w:r>
      <w:proofErr w:type="spellStart"/>
      <w:r>
        <w:t>unmueglich</w:t>
      </w:r>
      <w:proofErr w:type="spellEnd"/>
      <w:r>
        <w:t xml:space="preserve"> / </w:t>
      </w:r>
      <w:proofErr w:type="spellStart"/>
      <w:r>
        <w:t>unn</w:t>
      </w:r>
      <w:proofErr w:type="spellEnd"/>
      <w:r>
        <w:t xml:space="preserve"> </w:t>
      </w:r>
      <w:proofErr w:type="spellStart"/>
      <w:r>
        <w:t>unbegreyflich</w:t>
      </w:r>
      <w:proofErr w:type="spellEnd"/>
      <w:r>
        <w:t xml:space="preserve"> ist / </w:t>
      </w:r>
      <w:proofErr w:type="spellStart"/>
      <w:r>
        <w:t>dz</w:t>
      </w:r>
      <w:proofErr w:type="spellEnd"/>
      <w:r>
        <w:t xml:space="preserve"> Christ’ </w:t>
      </w:r>
      <w:proofErr w:type="spellStart"/>
      <w:r>
        <w:t>teglich</w:t>
      </w:r>
      <w:proofErr w:type="spellEnd"/>
      <w:r>
        <w:t xml:space="preserve"> / on </w:t>
      </w:r>
      <w:proofErr w:type="spellStart"/>
      <w:r>
        <w:t>vormaledeihung</w:t>
      </w:r>
      <w:proofErr w:type="spellEnd"/>
      <w:r>
        <w:t xml:space="preserve"> </w:t>
      </w:r>
      <w:proofErr w:type="spellStart"/>
      <w:r>
        <w:t>moeg</w:t>
      </w:r>
      <w:proofErr w:type="spellEnd"/>
      <w:r>
        <w:t xml:space="preserve"> </w:t>
      </w:r>
      <w:proofErr w:type="spellStart"/>
      <w:r>
        <w:t>geopffert</w:t>
      </w:r>
      <w:proofErr w:type="spellEnd"/>
      <w:r>
        <w:t xml:space="preserve"> werden. Oder das Christus / aller </w:t>
      </w:r>
      <w:proofErr w:type="spellStart"/>
      <w:r>
        <w:t>creaturen</w:t>
      </w:r>
      <w:proofErr w:type="spellEnd"/>
      <w:r>
        <w:t xml:space="preserve"> </w:t>
      </w:r>
      <w:proofErr w:type="spellStart"/>
      <w:r>
        <w:t>vormaledeihung</w:t>
      </w:r>
      <w:proofErr w:type="spellEnd"/>
      <w:r>
        <w:t xml:space="preserve"> / </w:t>
      </w:r>
      <w:proofErr w:type="spellStart"/>
      <w:r>
        <w:t>erlitdten</w:t>
      </w:r>
      <w:proofErr w:type="spellEnd"/>
      <w:r>
        <w:t xml:space="preserve"> hab / durch ein ertragene </w:t>
      </w:r>
      <w:proofErr w:type="spellStart"/>
      <w:r>
        <w:t>vorfluchung</w:t>
      </w:r>
      <w:proofErr w:type="spellEnd"/>
      <w:r>
        <w:t xml:space="preserve"> / </w:t>
      </w:r>
      <w:proofErr w:type="spellStart"/>
      <w:r>
        <w:t>unn</w:t>
      </w:r>
      <w:proofErr w:type="spellEnd"/>
      <w:r>
        <w:t xml:space="preserve"> noch </w:t>
      </w:r>
      <w:proofErr w:type="spellStart"/>
      <w:r>
        <w:t>teglich</w:t>
      </w:r>
      <w:proofErr w:type="spellEnd"/>
      <w:r>
        <w:t xml:space="preserve"> / unsere </w:t>
      </w:r>
      <w:proofErr w:type="spellStart"/>
      <w:r>
        <w:t>newe</w:t>
      </w:r>
      <w:proofErr w:type="spellEnd"/>
      <w:r>
        <w:t xml:space="preserve"> </w:t>
      </w:r>
      <w:proofErr w:type="spellStart"/>
      <w:r>
        <w:t>vorfluchung</w:t>
      </w:r>
      <w:proofErr w:type="spellEnd"/>
      <w:r>
        <w:t xml:space="preserve"> / </w:t>
      </w:r>
      <w:proofErr w:type="spellStart"/>
      <w:r>
        <w:t>uffs</w:t>
      </w:r>
      <w:proofErr w:type="spellEnd"/>
      <w:r>
        <w:t xml:space="preserve"> </w:t>
      </w:r>
      <w:proofErr w:type="spellStart"/>
      <w:r>
        <w:t>new</w:t>
      </w:r>
      <w:proofErr w:type="spellEnd"/>
      <w:r>
        <w:t xml:space="preserve"> / trag und </w:t>
      </w:r>
      <w:proofErr w:type="spellStart"/>
      <w:r>
        <w:t>betzale</w:t>
      </w:r>
      <w:proofErr w:type="spellEnd"/>
      <w:r>
        <w:t xml:space="preserve"> / und </w:t>
      </w:r>
      <w:proofErr w:type="spellStart"/>
      <w:r>
        <w:t>werd</w:t>
      </w:r>
      <w:proofErr w:type="spellEnd"/>
      <w:r>
        <w:t xml:space="preserve"> </w:t>
      </w:r>
      <w:proofErr w:type="spellStart"/>
      <w:r>
        <w:t>nit</w:t>
      </w:r>
      <w:proofErr w:type="spellEnd"/>
      <w:r>
        <w:t xml:space="preserve"> ein </w:t>
      </w:r>
      <w:proofErr w:type="spellStart"/>
      <w:r>
        <w:t>tegliche</w:t>
      </w:r>
      <w:proofErr w:type="spellEnd"/>
      <w:r>
        <w:t xml:space="preserve"> </w:t>
      </w:r>
      <w:proofErr w:type="spellStart"/>
      <w:r>
        <w:t>vorfluchung</w:t>
      </w:r>
      <w:proofErr w:type="spellEnd"/>
      <w:r>
        <w:t xml:space="preserve">. </w:t>
      </w:r>
    </w:p>
    <w:p w14:paraId="7C72FD35" w14:textId="77777777" w:rsidR="00593B51" w:rsidRDefault="00593B51" w:rsidP="00593B51">
      <w:pPr>
        <w:pStyle w:val="StandardWeb"/>
      </w:pPr>
      <w:r>
        <w:t xml:space="preserve">Denn Christus </w:t>
      </w:r>
      <w:proofErr w:type="spellStart"/>
      <w:r>
        <w:t>muest</w:t>
      </w:r>
      <w:proofErr w:type="spellEnd"/>
      <w:r>
        <w:t xml:space="preserve"> </w:t>
      </w:r>
      <w:proofErr w:type="spellStart"/>
      <w:r>
        <w:t>ye</w:t>
      </w:r>
      <w:proofErr w:type="spellEnd"/>
      <w:r>
        <w:t xml:space="preserve"> / heut / als vor / das werden / das er uns </w:t>
      </w:r>
      <w:proofErr w:type="spellStart"/>
      <w:r>
        <w:t>abnympt</w:t>
      </w:r>
      <w:proofErr w:type="spellEnd"/>
      <w:r>
        <w:t xml:space="preserve">. Demnach / </w:t>
      </w:r>
      <w:proofErr w:type="spellStart"/>
      <w:r>
        <w:t>muest</w:t>
      </w:r>
      <w:proofErr w:type="spellEnd"/>
      <w:r>
        <w:t xml:space="preserve"> </w:t>
      </w:r>
      <w:proofErr w:type="spellStart"/>
      <w:r>
        <w:t>christus</w:t>
      </w:r>
      <w:proofErr w:type="spellEnd"/>
      <w:r>
        <w:t xml:space="preserve"> / noch </w:t>
      </w:r>
      <w:proofErr w:type="spellStart"/>
      <w:r>
        <w:t>heuthe</w:t>
      </w:r>
      <w:proofErr w:type="spellEnd"/>
      <w:r>
        <w:t xml:space="preserve"> / Ein </w:t>
      </w:r>
      <w:proofErr w:type="spellStart"/>
      <w:r>
        <w:t>sunde</w:t>
      </w:r>
      <w:proofErr w:type="spellEnd"/>
      <w:r>
        <w:t xml:space="preserve"> / Ein </w:t>
      </w:r>
      <w:proofErr w:type="spellStart"/>
      <w:r>
        <w:t>torheyt</w:t>
      </w:r>
      <w:proofErr w:type="spellEnd"/>
      <w:r>
        <w:t xml:space="preserve"> / Ein </w:t>
      </w:r>
      <w:proofErr w:type="spellStart"/>
      <w:r>
        <w:t>schmacheyt</w:t>
      </w:r>
      <w:proofErr w:type="spellEnd"/>
      <w:r>
        <w:t xml:space="preserve"> / Ein </w:t>
      </w:r>
      <w:proofErr w:type="spellStart"/>
      <w:r>
        <w:t>vorliesung</w:t>
      </w:r>
      <w:proofErr w:type="spellEnd"/>
      <w:r>
        <w:t xml:space="preserve"> / Ein </w:t>
      </w:r>
      <w:proofErr w:type="spellStart"/>
      <w:r>
        <w:t>vorfluchung</w:t>
      </w:r>
      <w:proofErr w:type="spellEnd"/>
      <w:r>
        <w:t xml:space="preserve"> / und alle die ding / </w:t>
      </w:r>
      <w:proofErr w:type="spellStart"/>
      <w:r>
        <w:t>fuer</w:t>
      </w:r>
      <w:proofErr w:type="spellEnd"/>
      <w:r>
        <w:t xml:space="preserve"> uns werden / die Christus am </w:t>
      </w:r>
      <w:proofErr w:type="spellStart"/>
      <w:r>
        <w:t>kreutz</w:t>
      </w:r>
      <w:proofErr w:type="spellEnd"/>
      <w:r>
        <w:t xml:space="preserve"> </w:t>
      </w:r>
      <w:proofErr w:type="spellStart"/>
      <w:r>
        <w:t>fuer</w:t>
      </w:r>
      <w:proofErr w:type="spellEnd"/>
      <w:r>
        <w:t xml:space="preserve"> uns </w:t>
      </w:r>
      <w:proofErr w:type="spellStart"/>
      <w:r>
        <w:t>wurd</w:t>
      </w:r>
      <w:proofErr w:type="spellEnd"/>
      <w:r>
        <w:t xml:space="preserve">. Daraus ist </w:t>
      </w:r>
      <w:proofErr w:type="spellStart"/>
      <w:r>
        <w:t>wol</w:t>
      </w:r>
      <w:proofErr w:type="spellEnd"/>
      <w:r>
        <w:t xml:space="preserve"> zu </w:t>
      </w:r>
      <w:proofErr w:type="spellStart"/>
      <w:r>
        <w:t>mercken</w:t>
      </w:r>
      <w:proofErr w:type="spellEnd"/>
      <w:r>
        <w:t xml:space="preserve"> / das gleich ein ding ist / Christum </w:t>
      </w:r>
      <w:proofErr w:type="spellStart"/>
      <w:r>
        <w:t>teglich</w:t>
      </w:r>
      <w:proofErr w:type="spellEnd"/>
      <w:r>
        <w:t xml:space="preserve"> </w:t>
      </w:r>
      <w:proofErr w:type="spellStart"/>
      <w:r>
        <w:t>opffern</w:t>
      </w:r>
      <w:proofErr w:type="spellEnd"/>
      <w:r>
        <w:t xml:space="preserve">. Und Christum </w:t>
      </w:r>
      <w:proofErr w:type="spellStart"/>
      <w:r>
        <w:t>teglich</w:t>
      </w:r>
      <w:proofErr w:type="spellEnd"/>
      <w:r>
        <w:t xml:space="preserve"> </w:t>
      </w:r>
      <w:proofErr w:type="spellStart"/>
      <w:r>
        <w:t>vormaledeyhen</w:t>
      </w:r>
      <w:proofErr w:type="spellEnd"/>
      <w:r>
        <w:t xml:space="preserve">. Und es </w:t>
      </w:r>
      <w:proofErr w:type="spellStart"/>
      <w:r>
        <w:t>mack</w:t>
      </w:r>
      <w:proofErr w:type="spellEnd"/>
      <w:r>
        <w:t xml:space="preserve"> </w:t>
      </w:r>
      <w:proofErr w:type="spellStart"/>
      <w:r>
        <w:t>nit</w:t>
      </w:r>
      <w:proofErr w:type="spellEnd"/>
      <w:r>
        <w:t xml:space="preserve"> anders sein. </w:t>
      </w:r>
      <w:proofErr w:type="spellStart"/>
      <w:r>
        <w:t>Derhalb</w:t>
      </w:r>
      <w:proofErr w:type="spellEnd"/>
      <w:r>
        <w:t xml:space="preserve"> ist </w:t>
      </w:r>
      <w:proofErr w:type="spellStart"/>
      <w:r>
        <w:t>erweyset</w:t>
      </w:r>
      <w:proofErr w:type="spellEnd"/>
      <w:r>
        <w:t xml:space="preserve"> / das die </w:t>
      </w:r>
      <w:proofErr w:type="spellStart"/>
      <w:r>
        <w:t>ihene</w:t>
      </w:r>
      <w:proofErr w:type="spellEnd"/>
      <w:r>
        <w:t xml:space="preserve"> / Christum / alle tage / vorfluchen / und </w:t>
      </w:r>
      <w:proofErr w:type="spellStart"/>
      <w:r>
        <w:t>vormaledeyhen</w:t>
      </w:r>
      <w:proofErr w:type="spellEnd"/>
      <w:r>
        <w:t xml:space="preserve"> / die Christum alle tage / in der Messe </w:t>
      </w:r>
      <w:proofErr w:type="spellStart"/>
      <w:r>
        <w:t>opffern</w:t>
      </w:r>
      <w:proofErr w:type="spellEnd"/>
      <w:r>
        <w:t xml:space="preserve">. Oder sprechen / das des </w:t>
      </w:r>
      <w:proofErr w:type="spellStart"/>
      <w:r>
        <w:t>herren</w:t>
      </w:r>
      <w:proofErr w:type="spellEnd"/>
      <w:r>
        <w:t xml:space="preserve"> </w:t>
      </w:r>
      <w:proofErr w:type="spellStart"/>
      <w:r>
        <w:t>brodt</w:t>
      </w:r>
      <w:proofErr w:type="spellEnd"/>
      <w:r>
        <w:t xml:space="preserve"> und wein / ein Messe oder </w:t>
      </w:r>
      <w:proofErr w:type="spellStart"/>
      <w:r>
        <w:t>opffer</w:t>
      </w:r>
      <w:proofErr w:type="spellEnd"/>
      <w:r>
        <w:t xml:space="preserve"> sey. Das noch widerchristlicher ist / als oben </w:t>
      </w:r>
      <w:proofErr w:type="spellStart"/>
      <w:r>
        <w:t>ertzelt</w:t>
      </w:r>
      <w:proofErr w:type="spellEnd"/>
      <w:r>
        <w:t xml:space="preserve"> ist. </w:t>
      </w:r>
    </w:p>
    <w:p w14:paraId="6268D476" w14:textId="77777777" w:rsidR="00593B51" w:rsidRDefault="00593B51" w:rsidP="00593B51">
      <w:pPr>
        <w:pStyle w:val="StandardWeb"/>
      </w:pPr>
      <w:r>
        <w:t xml:space="preserve">Daraus </w:t>
      </w:r>
      <w:proofErr w:type="spellStart"/>
      <w:r>
        <w:t>magk</w:t>
      </w:r>
      <w:proofErr w:type="spellEnd"/>
      <w:r>
        <w:t xml:space="preserve"> </w:t>
      </w:r>
      <w:proofErr w:type="spellStart"/>
      <w:r>
        <w:t>iglicher</w:t>
      </w:r>
      <w:proofErr w:type="spellEnd"/>
      <w:r>
        <w:t xml:space="preserve"> </w:t>
      </w:r>
      <w:proofErr w:type="spellStart"/>
      <w:r>
        <w:t>vorstehn</w:t>
      </w:r>
      <w:proofErr w:type="spellEnd"/>
      <w:r>
        <w:t xml:space="preserve"> / wie ein </w:t>
      </w:r>
      <w:proofErr w:type="spellStart"/>
      <w:r>
        <w:t>grewliche</w:t>
      </w:r>
      <w:proofErr w:type="spellEnd"/>
      <w:r>
        <w:t xml:space="preserve"> </w:t>
      </w:r>
      <w:proofErr w:type="spellStart"/>
      <w:r>
        <w:t>Ewlen</w:t>
      </w:r>
      <w:proofErr w:type="spellEnd"/>
      <w:r>
        <w:t xml:space="preserve"> / die Meß ist / die das </w:t>
      </w:r>
      <w:proofErr w:type="spellStart"/>
      <w:r>
        <w:t>liechte</w:t>
      </w:r>
      <w:proofErr w:type="spellEnd"/>
      <w:r>
        <w:t xml:space="preserve"> </w:t>
      </w:r>
      <w:proofErr w:type="spellStart"/>
      <w:r>
        <w:t>flewcht</w:t>
      </w:r>
      <w:proofErr w:type="spellEnd"/>
      <w:r>
        <w:t xml:space="preserve"> / und in der </w:t>
      </w:r>
      <w:proofErr w:type="spellStart"/>
      <w:r>
        <w:t>nacht</w:t>
      </w:r>
      <w:proofErr w:type="spellEnd"/>
      <w:r>
        <w:t xml:space="preserve"> / nach den </w:t>
      </w:r>
      <w:proofErr w:type="spellStart"/>
      <w:r>
        <w:t>voegeln</w:t>
      </w:r>
      <w:proofErr w:type="spellEnd"/>
      <w:r>
        <w:t xml:space="preserve"> / des </w:t>
      </w:r>
      <w:proofErr w:type="spellStart"/>
      <w:r>
        <w:t>hymels</w:t>
      </w:r>
      <w:proofErr w:type="spellEnd"/>
      <w:r>
        <w:t xml:space="preserve"> (so </w:t>
      </w:r>
      <w:proofErr w:type="spellStart"/>
      <w:r>
        <w:t>Got</w:t>
      </w:r>
      <w:proofErr w:type="spellEnd"/>
      <w:r>
        <w:t xml:space="preserve"> loben) forschet / und </w:t>
      </w:r>
      <w:proofErr w:type="spellStart"/>
      <w:r>
        <w:t>fleyssiglich</w:t>
      </w:r>
      <w:proofErr w:type="spellEnd"/>
      <w:r>
        <w:t xml:space="preserve"> </w:t>
      </w:r>
      <w:proofErr w:type="spellStart"/>
      <w:r>
        <w:t>synnet</w:t>
      </w:r>
      <w:proofErr w:type="spellEnd"/>
      <w:r>
        <w:t xml:space="preserve"> / wo sie </w:t>
      </w:r>
      <w:proofErr w:type="spellStart"/>
      <w:r>
        <w:t>eynen</w:t>
      </w:r>
      <w:proofErr w:type="spellEnd"/>
      <w:r>
        <w:t xml:space="preserve"> erhasch / den sie </w:t>
      </w:r>
      <w:proofErr w:type="spellStart"/>
      <w:r>
        <w:t>vorschlinke</w:t>
      </w:r>
      <w:proofErr w:type="spellEnd"/>
      <w:r>
        <w:t xml:space="preserve">. </w:t>
      </w:r>
      <w:proofErr w:type="spellStart"/>
      <w:r>
        <w:t>Auff</w:t>
      </w:r>
      <w:proofErr w:type="spellEnd"/>
      <w:r>
        <w:t xml:space="preserve"> das </w:t>
      </w:r>
      <w:proofErr w:type="spellStart"/>
      <w:r>
        <w:t>ye</w:t>
      </w:r>
      <w:proofErr w:type="spellEnd"/>
      <w:r>
        <w:t xml:space="preserve"> das lichte gehaßt </w:t>
      </w:r>
      <w:proofErr w:type="spellStart"/>
      <w:r>
        <w:t>werd</w:t>
      </w:r>
      <w:proofErr w:type="spellEnd"/>
      <w:r>
        <w:t xml:space="preserve"> / das Christus ist. Seht </w:t>
      </w:r>
      <w:proofErr w:type="spellStart"/>
      <w:r>
        <w:t>ewr</w:t>
      </w:r>
      <w:proofErr w:type="spellEnd"/>
      <w:r>
        <w:t xml:space="preserve"> wunder / wie sie </w:t>
      </w:r>
      <w:proofErr w:type="spellStart"/>
      <w:r>
        <w:t>kegen</w:t>
      </w:r>
      <w:proofErr w:type="spellEnd"/>
      <w:r>
        <w:t xml:space="preserve"> dem </w:t>
      </w:r>
      <w:proofErr w:type="spellStart"/>
      <w:r>
        <w:t>liechte</w:t>
      </w:r>
      <w:proofErr w:type="spellEnd"/>
      <w:r>
        <w:t xml:space="preserve"> </w:t>
      </w:r>
      <w:proofErr w:type="spellStart"/>
      <w:r>
        <w:t>schimmeret</w:t>
      </w:r>
      <w:proofErr w:type="spellEnd"/>
      <w:r>
        <w:t xml:space="preserve"> / </w:t>
      </w:r>
      <w:proofErr w:type="spellStart"/>
      <w:r>
        <w:t>unnd</w:t>
      </w:r>
      <w:proofErr w:type="spellEnd"/>
      <w:r>
        <w:t xml:space="preserve"> ein </w:t>
      </w:r>
      <w:proofErr w:type="spellStart"/>
      <w:r>
        <w:t>augenfel</w:t>
      </w:r>
      <w:proofErr w:type="spellEnd"/>
      <w:r>
        <w:t xml:space="preserve"> / </w:t>
      </w:r>
      <w:proofErr w:type="spellStart"/>
      <w:r>
        <w:t>uber</w:t>
      </w:r>
      <w:proofErr w:type="spellEnd"/>
      <w:r>
        <w:t xml:space="preserve"> das ander / </w:t>
      </w:r>
      <w:proofErr w:type="spellStart"/>
      <w:r>
        <w:t>tzirkelt</w:t>
      </w:r>
      <w:proofErr w:type="spellEnd"/>
      <w:r>
        <w:t xml:space="preserve">. </w:t>
      </w:r>
      <w:proofErr w:type="spellStart"/>
      <w:r>
        <w:t>Verwaret</w:t>
      </w:r>
      <w:proofErr w:type="spellEnd"/>
      <w:r>
        <w:t xml:space="preserve"> euch / ehe sie euch </w:t>
      </w:r>
      <w:proofErr w:type="spellStart"/>
      <w:r>
        <w:t>auff</w:t>
      </w:r>
      <w:proofErr w:type="spellEnd"/>
      <w:r>
        <w:t xml:space="preserve"> </w:t>
      </w:r>
      <w:proofErr w:type="spellStart"/>
      <w:r>
        <w:t>frisset</w:t>
      </w:r>
      <w:proofErr w:type="spellEnd"/>
      <w:r>
        <w:t xml:space="preserve">. </w:t>
      </w:r>
    </w:p>
    <w:p w14:paraId="6AAB9698" w14:textId="77777777" w:rsidR="00593B51" w:rsidRDefault="00593B51" w:rsidP="00593B51">
      <w:pPr>
        <w:pStyle w:val="StandardWeb"/>
      </w:pPr>
      <w:r>
        <w:t xml:space="preserve">Nu / das die </w:t>
      </w:r>
      <w:proofErr w:type="spellStart"/>
      <w:r>
        <w:t>yene</w:t>
      </w:r>
      <w:proofErr w:type="spellEnd"/>
      <w:r>
        <w:t xml:space="preserve"> / der </w:t>
      </w:r>
      <w:proofErr w:type="spellStart"/>
      <w:r>
        <w:t>benedeyhung</w:t>
      </w:r>
      <w:proofErr w:type="spellEnd"/>
      <w:r>
        <w:t xml:space="preserve"> Christi / abbrechen / die sagen (das Christus ein </w:t>
      </w:r>
      <w:proofErr w:type="spellStart"/>
      <w:r>
        <w:t>teglich</w:t>
      </w:r>
      <w:proofErr w:type="spellEnd"/>
      <w:r>
        <w:t xml:space="preserve"> </w:t>
      </w:r>
      <w:proofErr w:type="spellStart"/>
      <w:r>
        <w:t>opffer</w:t>
      </w:r>
      <w:proofErr w:type="spellEnd"/>
      <w:r>
        <w:t xml:space="preserve"> sey / oder / das Christus </w:t>
      </w:r>
      <w:proofErr w:type="spellStart"/>
      <w:r>
        <w:t>brodt</w:t>
      </w:r>
      <w:proofErr w:type="spellEnd"/>
      <w:r>
        <w:t xml:space="preserve"> und wein / </w:t>
      </w:r>
      <w:proofErr w:type="spellStart"/>
      <w:r>
        <w:t>eyne</w:t>
      </w:r>
      <w:proofErr w:type="spellEnd"/>
      <w:r>
        <w:t xml:space="preserve"> Messe oder </w:t>
      </w:r>
      <w:proofErr w:type="spellStart"/>
      <w:r>
        <w:t>opffer</w:t>
      </w:r>
      <w:proofErr w:type="spellEnd"/>
      <w:r>
        <w:t xml:space="preserve"> sey etc. Das unchristlicher ist) </w:t>
      </w:r>
      <w:proofErr w:type="spellStart"/>
      <w:r>
        <w:t>wil</w:t>
      </w:r>
      <w:proofErr w:type="spellEnd"/>
      <w:r>
        <w:t xml:space="preserve"> ich also mit der </w:t>
      </w:r>
      <w:proofErr w:type="spellStart"/>
      <w:r>
        <w:t>kurtz</w:t>
      </w:r>
      <w:proofErr w:type="spellEnd"/>
      <w:r>
        <w:t xml:space="preserve"> </w:t>
      </w:r>
      <w:proofErr w:type="spellStart"/>
      <w:r>
        <w:t>antzeygen</w:t>
      </w:r>
      <w:proofErr w:type="spellEnd"/>
      <w:r>
        <w:t xml:space="preserve">. </w:t>
      </w:r>
    </w:p>
    <w:p w14:paraId="53BD3C5B" w14:textId="77777777" w:rsidR="00593B51" w:rsidRDefault="00593B51" w:rsidP="00593B51">
      <w:pPr>
        <w:pStyle w:val="StandardWeb"/>
      </w:pPr>
      <w:proofErr w:type="spellStart"/>
      <w:r>
        <w:t>Got</w:t>
      </w:r>
      <w:proofErr w:type="spellEnd"/>
      <w:r>
        <w:t xml:space="preserve"> </w:t>
      </w:r>
      <w:proofErr w:type="spellStart"/>
      <w:r>
        <w:t>vorhiesch</w:t>
      </w:r>
      <w:proofErr w:type="spellEnd"/>
      <w:r>
        <w:t xml:space="preserve"> Abraham </w:t>
      </w:r>
      <w:proofErr w:type="spellStart"/>
      <w:r>
        <w:t>eynen</w:t>
      </w:r>
      <w:proofErr w:type="spellEnd"/>
      <w:r>
        <w:t xml:space="preserve"> samen / in welchem alle Heiden / gesegnet und </w:t>
      </w:r>
      <w:proofErr w:type="spellStart"/>
      <w:r>
        <w:t>gebenedeyhet</w:t>
      </w:r>
      <w:proofErr w:type="spellEnd"/>
      <w:r>
        <w:t xml:space="preserve"> werden </w:t>
      </w:r>
      <w:proofErr w:type="spellStart"/>
      <w:r>
        <w:t>solten</w:t>
      </w:r>
      <w:proofErr w:type="spellEnd"/>
      <w:r>
        <w:t xml:space="preserve">. </w:t>
      </w:r>
    </w:p>
    <w:p w14:paraId="1DC1418F" w14:textId="77777777" w:rsidR="00593B51" w:rsidRDefault="00593B51" w:rsidP="00593B51">
      <w:pPr>
        <w:pStyle w:val="StandardWeb"/>
      </w:pPr>
      <w:r>
        <w:t xml:space="preserve">Der selbig samen / ist Christus. In welchem alle </w:t>
      </w:r>
      <w:proofErr w:type="spellStart"/>
      <w:r>
        <w:t>voelker</w:t>
      </w:r>
      <w:proofErr w:type="spellEnd"/>
      <w:r>
        <w:t xml:space="preserve"> / </w:t>
      </w:r>
      <w:proofErr w:type="spellStart"/>
      <w:r>
        <w:t>ire</w:t>
      </w:r>
      <w:proofErr w:type="spellEnd"/>
      <w:r>
        <w:t xml:space="preserve"> </w:t>
      </w:r>
      <w:proofErr w:type="spellStart"/>
      <w:r>
        <w:t>benedeyhung</w:t>
      </w:r>
      <w:proofErr w:type="spellEnd"/>
      <w:r>
        <w:t xml:space="preserve"> erlangen / und durch </w:t>
      </w:r>
      <w:proofErr w:type="spellStart"/>
      <w:r>
        <w:t>yhn</w:t>
      </w:r>
      <w:proofErr w:type="spellEnd"/>
      <w:r>
        <w:t xml:space="preserve"> / alle </w:t>
      </w:r>
      <w:proofErr w:type="spellStart"/>
      <w:r>
        <w:t>voelker</w:t>
      </w:r>
      <w:proofErr w:type="spellEnd"/>
      <w:r>
        <w:t xml:space="preserve"> / </w:t>
      </w:r>
      <w:proofErr w:type="spellStart"/>
      <w:r>
        <w:t>auß</w:t>
      </w:r>
      <w:proofErr w:type="spellEnd"/>
      <w:r>
        <w:t xml:space="preserve"> den unbeschnitten </w:t>
      </w:r>
      <w:proofErr w:type="spellStart"/>
      <w:r>
        <w:t>unnd</w:t>
      </w:r>
      <w:proofErr w:type="spellEnd"/>
      <w:r>
        <w:t xml:space="preserve"> beschnitten / </w:t>
      </w:r>
      <w:proofErr w:type="spellStart"/>
      <w:r>
        <w:t>geheyliget</w:t>
      </w:r>
      <w:proofErr w:type="spellEnd"/>
      <w:r>
        <w:t xml:space="preserve"> und </w:t>
      </w:r>
      <w:proofErr w:type="spellStart"/>
      <w:r>
        <w:t>gebenedeyhet</w:t>
      </w:r>
      <w:proofErr w:type="spellEnd"/>
      <w:r>
        <w:t xml:space="preserve"> werden. Den selben samen / hat </w:t>
      </w:r>
      <w:proofErr w:type="spellStart"/>
      <w:r>
        <w:t>Got</w:t>
      </w:r>
      <w:proofErr w:type="spellEnd"/>
      <w:r>
        <w:t xml:space="preserve"> / mit solcher </w:t>
      </w:r>
      <w:proofErr w:type="spellStart"/>
      <w:r>
        <w:t>vaeterlicher</w:t>
      </w:r>
      <w:proofErr w:type="spellEnd"/>
      <w:r>
        <w:t xml:space="preserve"> </w:t>
      </w:r>
      <w:proofErr w:type="spellStart"/>
      <w:r>
        <w:t>gunst</w:t>
      </w:r>
      <w:proofErr w:type="spellEnd"/>
      <w:r>
        <w:t xml:space="preserve"> / </w:t>
      </w:r>
      <w:proofErr w:type="spellStart"/>
      <w:r>
        <w:t>vorheyschen</w:t>
      </w:r>
      <w:proofErr w:type="spellEnd"/>
      <w:r>
        <w:t xml:space="preserve">. Das Christus </w:t>
      </w:r>
      <w:proofErr w:type="spellStart"/>
      <w:r>
        <w:t>Got</w:t>
      </w:r>
      <w:proofErr w:type="spellEnd"/>
      <w:r>
        <w:t xml:space="preserve"> </w:t>
      </w:r>
      <w:proofErr w:type="spellStart"/>
      <w:r>
        <w:t>unnd</w:t>
      </w:r>
      <w:proofErr w:type="spellEnd"/>
      <w:r>
        <w:t xml:space="preserve"> </w:t>
      </w:r>
      <w:proofErr w:type="spellStart"/>
      <w:r>
        <w:t>mensch</w:t>
      </w:r>
      <w:proofErr w:type="spellEnd"/>
      <w:r>
        <w:t xml:space="preserve"> / alle </w:t>
      </w:r>
      <w:proofErr w:type="spellStart"/>
      <w:r>
        <w:t>menschen</w:t>
      </w:r>
      <w:proofErr w:type="spellEnd"/>
      <w:r>
        <w:t xml:space="preserve"> / </w:t>
      </w:r>
      <w:proofErr w:type="spellStart"/>
      <w:r>
        <w:t>ya</w:t>
      </w:r>
      <w:proofErr w:type="spellEnd"/>
      <w:r>
        <w:t xml:space="preserve"> alle </w:t>
      </w:r>
      <w:proofErr w:type="spellStart"/>
      <w:r>
        <w:t>burger</w:t>
      </w:r>
      <w:proofErr w:type="spellEnd"/>
      <w:r>
        <w:t xml:space="preserve"> </w:t>
      </w:r>
      <w:proofErr w:type="spellStart"/>
      <w:r>
        <w:t>Gotis</w:t>
      </w:r>
      <w:proofErr w:type="spellEnd"/>
      <w:r>
        <w:t xml:space="preserve"> / </w:t>
      </w:r>
      <w:proofErr w:type="spellStart"/>
      <w:r>
        <w:t>engeln</w:t>
      </w:r>
      <w:proofErr w:type="spellEnd"/>
      <w:r>
        <w:t xml:space="preserve"> und </w:t>
      </w:r>
      <w:proofErr w:type="spellStart"/>
      <w:r>
        <w:t>menschen</w:t>
      </w:r>
      <w:proofErr w:type="spellEnd"/>
      <w:r>
        <w:t xml:space="preserve"> / durch </w:t>
      </w:r>
      <w:proofErr w:type="spellStart"/>
      <w:r>
        <w:t>seynen</w:t>
      </w:r>
      <w:proofErr w:type="spellEnd"/>
      <w:r>
        <w:t xml:space="preserve"> todt / </w:t>
      </w:r>
      <w:proofErr w:type="spellStart"/>
      <w:r>
        <w:t>gebenedeyhen</w:t>
      </w:r>
      <w:proofErr w:type="spellEnd"/>
      <w:r>
        <w:t xml:space="preserve"> und durch sein vorgossen </w:t>
      </w:r>
      <w:proofErr w:type="spellStart"/>
      <w:r>
        <w:t>blut</w:t>
      </w:r>
      <w:proofErr w:type="spellEnd"/>
      <w:r>
        <w:t xml:space="preserve"> / </w:t>
      </w:r>
      <w:proofErr w:type="spellStart"/>
      <w:r>
        <w:t>solt</w:t>
      </w:r>
      <w:proofErr w:type="spellEnd"/>
      <w:r>
        <w:t xml:space="preserve"> abwaschen </w:t>
      </w:r>
      <w:proofErr w:type="spellStart"/>
      <w:r>
        <w:t>unnd</w:t>
      </w:r>
      <w:proofErr w:type="spellEnd"/>
      <w:r>
        <w:t xml:space="preserve"> </w:t>
      </w:r>
      <w:proofErr w:type="spellStart"/>
      <w:r>
        <w:t>reynigen</w:t>
      </w:r>
      <w:proofErr w:type="spellEnd"/>
      <w:r>
        <w:t xml:space="preserve">. Und das alles / </w:t>
      </w:r>
      <w:proofErr w:type="spellStart"/>
      <w:r>
        <w:t>wuerd</w:t>
      </w:r>
      <w:proofErr w:type="spellEnd"/>
      <w:r>
        <w:t xml:space="preserve"> der gehorsam Christi / uff einmal / uns </w:t>
      </w:r>
      <w:proofErr w:type="spellStart"/>
      <w:r>
        <w:t>außrichten</w:t>
      </w:r>
      <w:proofErr w:type="spellEnd"/>
      <w:r>
        <w:t xml:space="preserve"> </w:t>
      </w:r>
      <w:proofErr w:type="spellStart"/>
      <w:r>
        <w:t>unnd</w:t>
      </w:r>
      <w:proofErr w:type="spellEnd"/>
      <w:r>
        <w:t xml:space="preserve"> erlangen. Nemlich. </w:t>
      </w:r>
      <w:proofErr w:type="spellStart"/>
      <w:r>
        <w:t>Szo</w:t>
      </w:r>
      <w:proofErr w:type="spellEnd"/>
      <w:r>
        <w:t xml:space="preserve"> bald Christus / sein lieb und sein gehorsam / mit </w:t>
      </w:r>
      <w:proofErr w:type="spellStart"/>
      <w:r>
        <w:t>seynem</w:t>
      </w:r>
      <w:proofErr w:type="spellEnd"/>
      <w:r>
        <w:t xml:space="preserve"> </w:t>
      </w:r>
      <w:proofErr w:type="spellStart"/>
      <w:r>
        <w:t>hoechsten</w:t>
      </w:r>
      <w:proofErr w:type="spellEnd"/>
      <w:r>
        <w:t xml:space="preserve"> </w:t>
      </w:r>
      <w:proofErr w:type="spellStart"/>
      <w:r>
        <w:t>werck</w:t>
      </w:r>
      <w:proofErr w:type="spellEnd"/>
      <w:r>
        <w:t xml:space="preserve"> oder </w:t>
      </w:r>
      <w:proofErr w:type="spellStart"/>
      <w:r>
        <w:t>fruechte</w:t>
      </w:r>
      <w:proofErr w:type="spellEnd"/>
      <w:r>
        <w:t xml:space="preserve"> / </w:t>
      </w:r>
      <w:proofErr w:type="spellStart"/>
      <w:r>
        <w:t>beweysen</w:t>
      </w:r>
      <w:proofErr w:type="spellEnd"/>
      <w:r>
        <w:t xml:space="preserve"> </w:t>
      </w:r>
      <w:proofErr w:type="spellStart"/>
      <w:r>
        <w:t>wurd</w:t>
      </w:r>
      <w:proofErr w:type="spellEnd"/>
      <w:r>
        <w:t xml:space="preserve">. Das Christus dann am </w:t>
      </w:r>
      <w:proofErr w:type="spellStart"/>
      <w:r>
        <w:t>holtz</w:t>
      </w:r>
      <w:proofErr w:type="spellEnd"/>
      <w:r>
        <w:t xml:space="preserve"> </w:t>
      </w:r>
      <w:proofErr w:type="spellStart"/>
      <w:r>
        <w:t>beweyset</w:t>
      </w:r>
      <w:proofErr w:type="spellEnd"/>
      <w:r>
        <w:t xml:space="preserve"> / da er </w:t>
      </w:r>
      <w:proofErr w:type="spellStart"/>
      <w:r>
        <w:t>seyne</w:t>
      </w:r>
      <w:proofErr w:type="spellEnd"/>
      <w:r>
        <w:t xml:space="preserve"> </w:t>
      </w:r>
      <w:proofErr w:type="spellStart"/>
      <w:r>
        <w:t>seel</w:t>
      </w:r>
      <w:proofErr w:type="spellEnd"/>
      <w:r>
        <w:t xml:space="preserve"> hingab. </w:t>
      </w:r>
    </w:p>
    <w:p w14:paraId="19FCBDE7" w14:textId="77777777" w:rsidR="00593B51" w:rsidRDefault="00593B51" w:rsidP="00593B51">
      <w:pPr>
        <w:pStyle w:val="StandardWeb"/>
      </w:pPr>
      <w:r>
        <w:t xml:space="preserve">Das aber </w:t>
      </w:r>
      <w:proofErr w:type="spellStart"/>
      <w:r>
        <w:t>hett</w:t>
      </w:r>
      <w:proofErr w:type="spellEnd"/>
      <w:r>
        <w:t xml:space="preserve"> Moses vorlangest </w:t>
      </w:r>
      <w:proofErr w:type="spellStart"/>
      <w:r>
        <w:t>vonn</w:t>
      </w:r>
      <w:proofErr w:type="spellEnd"/>
      <w:r>
        <w:t xml:space="preserve"> dem gehorsam / welchen er </w:t>
      </w:r>
      <w:proofErr w:type="spellStart"/>
      <w:r>
        <w:t>Gotis</w:t>
      </w:r>
      <w:proofErr w:type="spellEnd"/>
      <w:r>
        <w:t xml:space="preserve"> </w:t>
      </w:r>
      <w:proofErr w:type="spellStart"/>
      <w:r>
        <w:t>volck</w:t>
      </w:r>
      <w:proofErr w:type="spellEnd"/>
      <w:r>
        <w:t xml:space="preserve"> auflegt / und stracks von </w:t>
      </w:r>
      <w:proofErr w:type="spellStart"/>
      <w:r>
        <w:t>yhn</w:t>
      </w:r>
      <w:proofErr w:type="spellEnd"/>
      <w:r>
        <w:t xml:space="preserve"> haben </w:t>
      </w:r>
      <w:proofErr w:type="spellStart"/>
      <w:r>
        <w:t>wolt</w:t>
      </w:r>
      <w:proofErr w:type="spellEnd"/>
      <w:r>
        <w:t xml:space="preserve"> / </w:t>
      </w:r>
      <w:proofErr w:type="spellStart"/>
      <w:r>
        <w:t>geschriben</w:t>
      </w:r>
      <w:proofErr w:type="spellEnd"/>
      <w:r>
        <w:t xml:space="preserve">. Denn alle </w:t>
      </w:r>
      <w:proofErr w:type="spellStart"/>
      <w:r>
        <w:t>segen</w:t>
      </w:r>
      <w:proofErr w:type="spellEnd"/>
      <w:r>
        <w:t xml:space="preserve"> oder </w:t>
      </w:r>
      <w:proofErr w:type="spellStart"/>
      <w:r>
        <w:t>gebenedeyhungen</w:t>
      </w:r>
      <w:proofErr w:type="spellEnd"/>
      <w:r>
        <w:t xml:space="preserve"> / </w:t>
      </w:r>
      <w:proofErr w:type="spellStart"/>
      <w:r>
        <w:t>dewtten</w:t>
      </w:r>
      <w:proofErr w:type="spellEnd"/>
      <w:r>
        <w:t xml:space="preserve"> und lauten / uff den gehorsam / und </w:t>
      </w:r>
      <w:proofErr w:type="spellStart"/>
      <w:r>
        <w:t>seind</w:t>
      </w:r>
      <w:proofErr w:type="spellEnd"/>
      <w:r>
        <w:t xml:space="preserve"> dem gehorsam </w:t>
      </w:r>
      <w:proofErr w:type="spellStart"/>
      <w:r>
        <w:t>vorheyschen</w:t>
      </w:r>
      <w:proofErr w:type="spellEnd"/>
      <w:r>
        <w:t xml:space="preserve">. Das </w:t>
      </w:r>
      <w:proofErr w:type="spellStart"/>
      <w:r>
        <w:t>meniglicher</w:t>
      </w:r>
      <w:proofErr w:type="spellEnd"/>
      <w:r>
        <w:t xml:space="preserve"> vornehmen </w:t>
      </w:r>
      <w:proofErr w:type="spellStart"/>
      <w:r>
        <w:t>wurd</w:t>
      </w:r>
      <w:proofErr w:type="spellEnd"/>
      <w:r>
        <w:t xml:space="preserve"> / der Mosen versteht. </w:t>
      </w:r>
      <w:proofErr w:type="spellStart"/>
      <w:r>
        <w:t>Deutero</w:t>
      </w:r>
      <w:proofErr w:type="spellEnd"/>
      <w:r>
        <w:t xml:space="preserve">. 28. </w:t>
      </w:r>
    </w:p>
    <w:p w14:paraId="100E0E2E" w14:textId="77777777" w:rsidR="00593B51" w:rsidRDefault="00593B51" w:rsidP="00593B51">
      <w:pPr>
        <w:pStyle w:val="StandardWeb"/>
      </w:pPr>
      <w:r>
        <w:t xml:space="preserve">Den gehorsam aber / hat Christus am </w:t>
      </w:r>
      <w:proofErr w:type="spellStart"/>
      <w:r>
        <w:t>hoechsten</w:t>
      </w:r>
      <w:proofErr w:type="spellEnd"/>
      <w:r>
        <w:t xml:space="preserve"> </w:t>
      </w:r>
      <w:proofErr w:type="spellStart"/>
      <w:r>
        <w:t>fuer</w:t>
      </w:r>
      <w:proofErr w:type="spellEnd"/>
      <w:r>
        <w:t xml:space="preserve"> uns </w:t>
      </w:r>
      <w:proofErr w:type="spellStart"/>
      <w:r>
        <w:t>gefuert</w:t>
      </w:r>
      <w:proofErr w:type="spellEnd"/>
      <w:r>
        <w:t xml:space="preserve"> / als er am Creutz starb. Als auch Christus das </w:t>
      </w:r>
      <w:proofErr w:type="spellStart"/>
      <w:r>
        <w:t>hoechste</w:t>
      </w:r>
      <w:proofErr w:type="spellEnd"/>
      <w:r>
        <w:t xml:space="preserve"> </w:t>
      </w:r>
      <w:proofErr w:type="spellStart"/>
      <w:r>
        <w:t>werck</w:t>
      </w:r>
      <w:proofErr w:type="spellEnd"/>
      <w:r>
        <w:t xml:space="preserve"> </w:t>
      </w:r>
      <w:proofErr w:type="spellStart"/>
      <w:r>
        <w:t>seyner</w:t>
      </w:r>
      <w:proofErr w:type="spellEnd"/>
      <w:r>
        <w:t xml:space="preserve"> liebe erweist / in dem / das er </w:t>
      </w:r>
      <w:proofErr w:type="spellStart"/>
      <w:r>
        <w:t>seyne</w:t>
      </w:r>
      <w:proofErr w:type="spellEnd"/>
      <w:r>
        <w:t xml:space="preserve"> </w:t>
      </w:r>
      <w:proofErr w:type="spellStart"/>
      <w:r>
        <w:t>seele</w:t>
      </w:r>
      <w:proofErr w:type="spellEnd"/>
      <w:r>
        <w:t xml:space="preserve"> / </w:t>
      </w:r>
      <w:proofErr w:type="spellStart"/>
      <w:r>
        <w:t>fuer</w:t>
      </w:r>
      <w:proofErr w:type="spellEnd"/>
      <w:r>
        <w:t xml:space="preserve"> uns </w:t>
      </w:r>
      <w:proofErr w:type="spellStart"/>
      <w:r>
        <w:t>uffgab</w:t>
      </w:r>
      <w:proofErr w:type="spellEnd"/>
      <w:r>
        <w:t xml:space="preserve">. Welcher nu so keck </w:t>
      </w:r>
      <w:proofErr w:type="spellStart"/>
      <w:r>
        <w:t>unnd</w:t>
      </w:r>
      <w:proofErr w:type="spellEnd"/>
      <w:r>
        <w:t xml:space="preserve"> frech ist / das er sagen </w:t>
      </w:r>
      <w:proofErr w:type="spellStart"/>
      <w:r>
        <w:t>darff</w:t>
      </w:r>
      <w:proofErr w:type="spellEnd"/>
      <w:r>
        <w:t xml:space="preserve"> / das </w:t>
      </w:r>
      <w:proofErr w:type="spellStart"/>
      <w:r>
        <w:t>unns</w:t>
      </w:r>
      <w:proofErr w:type="spellEnd"/>
      <w:r>
        <w:t xml:space="preserve"> Christus / in der Messe / oder mit </w:t>
      </w:r>
      <w:proofErr w:type="spellStart"/>
      <w:r>
        <w:t>teglichem</w:t>
      </w:r>
      <w:proofErr w:type="spellEnd"/>
      <w:r>
        <w:t xml:space="preserve"> </w:t>
      </w:r>
      <w:proofErr w:type="spellStart"/>
      <w:r>
        <w:t>opffer</w:t>
      </w:r>
      <w:proofErr w:type="spellEnd"/>
      <w:r>
        <w:t xml:space="preserve"> / </w:t>
      </w:r>
      <w:proofErr w:type="spellStart"/>
      <w:r>
        <w:t>gebenedey</w:t>
      </w:r>
      <w:proofErr w:type="spellEnd"/>
      <w:r>
        <w:t xml:space="preserve"> / der muß / wider Christum / auch sagen / das Christus lieb </w:t>
      </w:r>
      <w:proofErr w:type="spellStart"/>
      <w:r>
        <w:t>unnd</w:t>
      </w:r>
      <w:proofErr w:type="spellEnd"/>
      <w:r>
        <w:t xml:space="preserve"> gehorsam / nicht am </w:t>
      </w:r>
      <w:proofErr w:type="spellStart"/>
      <w:r>
        <w:t>hoechsten</w:t>
      </w:r>
      <w:proofErr w:type="spellEnd"/>
      <w:r>
        <w:t xml:space="preserve"> </w:t>
      </w:r>
      <w:proofErr w:type="spellStart"/>
      <w:r>
        <w:t>unn</w:t>
      </w:r>
      <w:proofErr w:type="spellEnd"/>
      <w:r>
        <w:t xml:space="preserve"> </w:t>
      </w:r>
      <w:proofErr w:type="spellStart"/>
      <w:r>
        <w:t>treffenlichsten</w:t>
      </w:r>
      <w:proofErr w:type="spellEnd"/>
      <w:r>
        <w:t xml:space="preserve"> gewest sey / als er seine </w:t>
      </w:r>
      <w:proofErr w:type="spellStart"/>
      <w:r>
        <w:t>sele</w:t>
      </w:r>
      <w:proofErr w:type="spellEnd"/>
      <w:r>
        <w:t xml:space="preserve"> / oder </w:t>
      </w:r>
      <w:proofErr w:type="spellStart"/>
      <w:r>
        <w:t>seynen</w:t>
      </w:r>
      <w:proofErr w:type="spellEnd"/>
      <w:r>
        <w:t xml:space="preserve"> </w:t>
      </w:r>
      <w:proofErr w:type="spellStart"/>
      <w:r>
        <w:t>geyst</w:t>
      </w:r>
      <w:proofErr w:type="spellEnd"/>
      <w:r>
        <w:t xml:space="preserve"> / durch </w:t>
      </w:r>
      <w:proofErr w:type="spellStart"/>
      <w:r>
        <w:t>seynen</w:t>
      </w:r>
      <w:proofErr w:type="spellEnd"/>
      <w:r>
        <w:t xml:space="preserve"> todt / dem </w:t>
      </w:r>
      <w:proofErr w:type="spellStart"/>
      <w:r>
        <w:t>vater</w:t>
      </w:r>
      <w:proofErr w:type="spellEnd"/>
      <w:r>
        <w:t xml:space="preserve"> / </w:t>
      </w:r>
      <w:proofErr w:type="spellStart"/>
      <w:r>
        <w:t>fuer</w:t>
      </w:r>
      <w:proofErr w:type="spellEnd"/>
      <w:r>
        <w:t xml:space="preserve"> uns </w:t>
      </w:r>
      <w:proofErr w:type="spellStart"/>
      <w:r>
        <w:t>ubergabe</w:t>
      </w:r>
      <w:proofErr w:type="spellEnd"/>
      <w:r>
        <w:t xml:space="preserve">. Und das Christus / </w:t>
      </w:r>
      <w:proofErr w:type="spellStart"/>
      <w:r>
        <w:t>seynen</w:t>
      </w:r>
      <w:proofErr w:type="spellEnd"/>
      <w:r>
        <w:t xml:space="preserve"> gehorsam / nicht ins </w:t>
      </w:r>
      <w:proofErr w:type="spellStart"/>
      <w:r>
        <w:t>groessiste</w:t>
      </w:r>
      <w:proofErr w:type="spellEnd"/>
      <w:r>
        <w:t xml:space="preserve"> wesen / </w:t>
      </w:r>
      <w:proofErr w:type="spellStart"/>
      <w:r>
        <w:t>gefuert</w:t>
      </w:r>
      <w:proofErr w:type="spellEnd"/>
      <w:r>
        <w:t xml:space="preserve"> hat / </w:t>
      </w:r>
      <w:proofErr w:type="spellStart"/>
      <w:r>
        <w:t>ym</w:t>
      </w:r>
      <w:proofErr w:type="spellEnd"/>
      <w:r>
        <w:t xml:space="preserve"> todte. Das alles / wider Christus </w:t>
      </w:r>
      <w:proofErr w:type="spellStart"/>
      <w:r>
        <w:t>laher</w:t>
      </w:r>
      <w:proofErr w:type="spellEnd"/>
      <w:r>
        <w:t xml:space="preserve"> strebet / </w:t>
      </w:r>
      <w:proofErr w:type="spellStart"/>
      <w:r>
        <w:t>unnd</w:t>
      </w:r>
      <w:proofErr w:type="spellEnd"/>
      <w:r>
        <w:t xml:space="preserve"> wider die </w:t>
      </w:r>
      <w:proofErr w:type="spellStart"/>
      <w:r>
        <w:t>figur</w:t>
      </w:r>
      <w:proofErr w:type="spellEnd"/>
      <w:r>
        <w:t xml:space="preserve"> Abrahams / und </w:t>
      </w:r>
      <w:proofErr w:type="spellStart"/>
      <w:r>
        <w:t>seynes</w:t>
      </w:r>
      <w:proofErr w:type="spellEnd"/>
      <w:r>
        <w:t xml:space="preserve"> </w:t>
      </w:r>
      <w:proofErr w:type="spellStart"/>
      <w:r>
        <w:t>sohns</w:t>
      </w:r>
      <w:proofErr w:type="spellEnd"/>
      <w:r>
        <w:t xml:space="preserve"> </w:t>
      </w:r>
      <w:proofErr w:type="spellStart"/>
      <w:r>
        <w:t>Isaacks</w:t>
      </w:r>
      <w:proofErr w:type="spellEnd"/>
      <w:r>
        <w:t xml:space="preserve"> / auch wider die </w:t>
      </w:r>
      <w:proofErr w:type="spellStart"/>
      <w:r>
        <w:t>schrifft</w:t>
      </w:r>
      <w:proofErr w:type="spellEnd"/>
      <w:r>
        <w:t xml:space="preserve"> Mosi / </w:t>
      </w:r>
      <w:proofErr w:type="spellStart"/>
      <w:r>
        <w:t>vonn</w:t>
      </w:r>
      <w:proofErr w:type="spellEnd"/>
      <w:r>
        <w:t xml:space="preserve"> Christo </w:t>
      </w:r>
      <w:proofErr w:type="spellStart"/>
      <w:r>
        <w:t>geschriben</w:t>
      </w:r>
      <w:proofErr w:type="spellEnd"/>
      <w:r>
        <w:t xml:space="preserve"> / </w:t>
      </w:r>
      <w:proofErr w:type="spellStart"/>
      <w:r>
        <w:t>trotzlich</w:t>
      </w:r>
      <w:proofErr w:type="spellEnd"/>
      <w:r>
        <w:t xml:space="preserve"> steht. Und alle </w:t>
      </w:r>
      <w:proofErr w:type="spellStart"/>
      <w:r>
        <w:t>pflantzen</w:t>
      </w:r>
      <w:proofErr w:type="spellEnd"/>
      <w:r>
        <w:t xml:space="preserve"> </w:t>
      </w:r>
      <w:proofErr w:type="spellStart"/>
      <w:r>
        <w:t>Gotis</w:t>
      </w:r>
      <w:proofErr w:type="spellEnd"/>
      <w:r>
        <w:t xml:space="preserve"> </w:t>
      </w:r>
      <w:proofErr w:type="spellStart"/>
      <w:r>
        <w:t>auß</w:t>
      </w:r>
      <w:proofErr w:type="spellEnd"/>
      <w:r>
        <w:t xml:space="preserve"> </w:t>
      </w:r>
      <w:proofErr w:type="spellStart"/>
      <w:r>
        <w:t>reysset</w:t>
      </w:r>
      <w:proofErr w:type="spellEnd"/>
      <w:r>
        <w:t xml:space="preserve"> / und alles </w:t>
      </w:r>
      <w:proofErr w:type="spellStart"/>
      <w:r>
        <w:t>zustreyhet</w:t>
      </w:r>
      <w:proofErr w:type="spellEnd"/>
      <w:r>
        <w:t xml:space="preserve"> / was Christus </w:t>
      </w:r>
      <w:proofErr w:type="spellStart"/>
      <w:r>
        <w:t>gesamelt</w:t>
      </w:r>
      <w:proofErr w:type="spellEnd"/>
      <w:r>
        <w:t xml:space="preserve">. </w:t>
      </w:r>
    </w:p>
    <w:p w14:paraId="0642A43A" w14:textId="77777777" w:rsidR="00593B51" w:rsidRDefault="00593B51" w:rsidP="00593B51">
      <w:pPr>
        <w:pStyle w:val="StandardWeb"/>
      </w:pPr>
      <w:r>
        <w:t xml:space="preserve">Das thun die </w:t>
      </w:r>
      <w:proofErr w:type="spellStart"/>
      <w:r>
        <w:t>ungehewren</w:t>
      </w:r>
      <w:proofErr w:type="spellEnd"/>
      <w:r>
        <w:t xml:space="preserve"> Recken / so den </w:t>
      </w:r>
      <w:proofErr w:type="spellStart"/>
      <w:r>
        <w:t>hymel</w:t>
      </w:r>
      <w:proofErr w:type="spellEnd"/>
      <w:r>
        <w:t xml:space="preserve"> </w:t>
      </w:r>
      <w:proofErr w:type="spellStart"/>
      <w:r>
        <w:t>anlauffen</w:t>
      </w:r>
      <w:proofErr w:type="spellEnd"/>
      <w:r>
        <w:t xml:space="preserve"> / und zerbrechen </w:t>
      </w:r>
      <w:proofErr w:type="spellStart"/>
      <w:r>
        <w:t>woellen</w:t>
      </w:r>
      <w:proofErr w:type="spellEnd"/>
      <w:r>
        <w:t xml:space="preserve">. Das denn nichts anders ist / denn den </w:t>
      </w:r>
      <w:proofErr w:type="spellStart"/>
      <w:r>
        <w:t>vater</w:t>
      </w:r>
      <w:proofErr w:type="spellEnd"/>
      <w:r>
        <w:t xml:space="preserve"> in </w:t>
      </w:r>
      <w:proofErr w:type="spellStart"/>
      <w:r>
        <w:t>seyner</w:t>
      </w:r>
      <w:proofErr w:type="spellEnd"/>
      <w:r>
        <w:t xml:space="preserve"> zu sage straffen / </w:t>
      </w:r>
      <w:proofErr w:type="spellStart"/>
      <w:r>
        <w:t>unnd</w:t>
      </w:r>
      <w:proofErr w:type="spellEnd"/>
      <w:r>
        <w:t xml:space="preserve"> Christus </w:t>
      </w:r>
      <w:proofErr w:type="spellStart"/>
      <w:r>
        <w:t>gebenedeihung</w:t>
      </w:r>
      <w:proofErr w:type="spellEnd"/>
      <w:r>
        <w:t xml:space="preserve"> / </w:t>
      </w:r>
      <w:proofErr w:type="spellStart"/>
      <w:r>
        <w:t>fuer</w:t>
      </w:r>
      <w:proofErr w:type="spellEnd"/>
      <w:r>
        <w:t xml:space="preserve"> nichts haben. Denn es ist offenbar / das uns nur der gehorsam Christi </w:t>
      </w:r>
      <w:proofErr w:type="spellStart"/>
      <w:r>
        <w:t>ym</w:t>
      </w:r>
      <w:proofErr w:type="spellEnd"/>
      <w:r>
        <w:t xml:space="preserve"> todt / und </w:t>
      </w:r>
      <w:proofErr w:type="spellStart"/>
      <w:r>
        <w:t>blut</w:t>
      </w:r>
      <w:proofErr w:type="spellEnd"/>
      <w:r>
        <w:t xml:space="preserve"> </w:t>
      </w:r>
      <w:proofErr w:type="spellStart"/>
      <w:r>
        <w:t>vorgiessung</w:t>
      </w:r>
      <w:proofErr w:type="spellEnd"/>
      <w:r>
        <w:t xml:space="preserve"> </w:t>
      </w:r>
      <w:proofErr w:type="spellStart"/>
      <w:r>
        <w:t>gebenedeyhet</w:t>
      </w:r>
      <w:proofErr w:type="spellEnd"/>
      <w:r>
        <w:t xml:space="preserve"> / und </w:t>
      </w:r>
      <w:proofErr w:type="spellStart"/>
      <w:r>
        <w:t>rechtfertigk</w:t>
      </w:r>
      <w:proofErr w:type="spellEnd"/>
      <w:r>
        <w:t xml:space="preserve"> gemacht hat. </w:t>
      </w:r>
    </w:p>
    <w:p w14:paraId="45A2EA4F" w14:textId="77777777" w:rsidR="00593B51" w:rsidRDefault="00593B51" w:rsidP="00593B51">
      <w:pPr>
        <w:pStyle w:val="StandardWeb"/>
      </w:pPr>
      <w:proofErr w:type="spellStart"/>
      <w:r>
        <w:t>Seintemal</w:t>
      </w:r>
      <w:proofErr w:type="spellEnd"/>
      <w:r>
        <w:t xml:space="preserve"> Christus in seinem </w:t>
      </w:r>
      <w:proofErr w:type="spellStart"/>
      <w:r>
        <w:t>leyden</w:t>
      </w:r>
      <w:proofErr w:type="spellEnd"/>
      <w:r>
        <w:t xml:space="preserve"> / </w:t>
      </w:r>
      <w:proofErr w:type="spellStart"/>
      <w:r>
        <w:t>Got</w:t>
      </w:r>
      <w:proofErr w:type="spellEnd"/>
      <w:r>
        <w:t xml:space="preserve"> den </w:t>
      </w:r>
      <w:proofErr w:type="spellStart"/>
      <w:r>
        <w:t>vater</w:t>
      </w:r>
      <w:proofErr w:type="spellEnd"/>
      <w:r>
        <w:t xml:space="preserve"> / am </w:t>
      </w:r>
      <w:proofErr w:type="spellStart"/>
      <w:r>
        <w:t>hoechsten</w:t>
      </w:r>
      <w:proofErr w:type="spellEnd"/>
      <w:r>
        <w:t xml:space="preserve"> </w:t>
      </w:r>
      <w:proofErr w:type="spellStart"/>
      <w:r>
        <w:t>bekant</w:t>
      </w:r>
      <w:proofErr w:type="spellEnd"/>
      <w:r>
        <w:t xml:space="preserve"> / </w:t>
      </w:r>
      <w:proofErr w:type="spellStart"/>
      <w:r>
        <w:t>seynem</w:t>
      </w:r>
      <w:proofErr w:type="spellEnd"/>
      <w:r>
        <w:t xml:space="preserve"> </w:t>
      </w:r>
      <w:proofErr w:type="spellStart"/>
      <w:r>
        <w:t>vater</w:t>
      </w:r>
      <w:proofErr w:type="spellEnd"/>
      <w:r>
        <w:t xml:space="preserve"> auch den </w:t>
      </w:r>
      <w:proofErr w:type="spellStart"/>
      <w:r>
        <w:t>hoechsten</w:t>
      </w:r>
      <w:proofErr w:type="spellEnd"/>
      <w:r>
        <w:t xml:space="preserve"> gehorsam / und das aller edelste </w:t>
      </w:r>
      <w:proofErr w:type="spellStart"/>
      <w:r>
        <w:t>werck</w:t>
      </w:r>
      <w:proofErr w:type="spellEnd"/>
      <w:r>
        <w:t xml:space="preserve"> / oder die aller beste </w:t>
      </w:r>
      <w:proofErr w:type="spellStart"/>
      <w:r>
        <w:t>frucht</w:t>
      </w:r>
      <w:proofErr w:type="spellEnd"/>
      <w:r>
        <w:t xml:space="preserve"> / der liebe und </w:t>
      </w:r>
      <w:proofErr w:type="spellStart"/>
      <w:r>
        <w:t>barmhertzigkeit</w:t>
      </w:r>
      <w:proofErr w:type="spellEnd"/>
      <w:r>
        <w:t xml:space="preserve"> / </w:t>
      </w:r>
      <w:proofErr w:type="spellStart"/>
      <w:r>
        <w:t>kegen</w:t>
      </w:r>
      <w:proofErr w:type="spellEnd"/>
      <w:r>
        <w:t xml:space="preserve"> seinen </w:t>
      </w:r>
      <w:proofErr w:type="spellStart"/>
      <w:r>
        <w:t>bruedern</w:t>
      </w:r>
      <w:proofErr w:type="spellEnd"/>
      <w:r>
        <w:t xml:space="preserve"> </w:t>
      </w:r>
      <w:proofErr w:type="spellStart"/>
      <w:r>
        <w:t>ertzeigt</w:t>
      </w:r>
      <w:proofErr w:type="spellEnd"/>
      <w:r>
        <w:t xml:space="preserve"> hat. Alles das Christus vorher / im leben / in seiner </w:t>
      </w:r>
      <w:proofErr w:type="spellStart"/>
      <w:r>
        <w:t>laher</w:t>
      </w:r>
      <w:proofErr w:type="spellEnd"/>
      <w:r>
        <w:t xml:space="preserve"> / </w:t>
      </w:r>
      <w:proofErr w:type="spellStart"/>
      <w:r>
        <w:t>unn</w:t>
      </w:r>
      <w:proofErr w:type="spellEnd"/>
      <w:r>
        <w:t xml:space="preserve"> in </w:t>
      </w:r>
      <w:proofErr w:type="spellStart"/>
      <w:r>
        <w:t>seynen</w:t>
      </w:r>
      <w:proofErr w:type="spellEnd"/>
      <w:r>
        <w:t xml:space="preserve"> wunder </w:t>
      </w:r>
      <w:proofErr w:type="spellStart"/>
      <w:r>
        <w:t>wercken</w:t>
      </w:r>
      <w:proofErr w:type="spellEnd"/>
      <w:r>
        <w:t xml:space="preserve"> gethan / </w:t>
      </w:r>
      <w:proofErr w:type="spellStart"/>
      <w:r>
        <w:t>od</w:t>
      </w:r>
      <w:proofErr w:type="spellEnd"/>
      <w:r>
        <w:t xml:space="preserve">’ gelitten. Das alles hat uff den </w:t>
      </w:r>
      <w:proofErr w:type="spellStart"/>
      <w:r>
        <w:t>hoechsten</w:t>
      </w:r>
      <w:proofErr w:type="spellEnd"/>
      <w:r>
        <w:t xml:space="preserve"> gehorsam / </w:t>
      </w:r>
      <w:proofErr w:type="spellStart"/>
      <w:r>
        <w:t>unn</w:t>
      </w:r>
      <w:proofErr w:type="spellEnd"/>
      <w:r>
        <w:t xml:space="preserve"> </w:t>
      </w:r>
      <w:proofErr w:type="spellStart"/>
      <w:r>
        <w:t>trefliche</w:t>
      </w:r>
      <w:proofErr w:type="spellEnd"/>
      <w:r>
        <w:t xml:space="preserve"> liebe Christi / gesehen / </w:t>
      </w:r>
      <w:proofErr w:type="spellStart"/>
      <w:r>
        <w:t>unn</w:t>
      </w:r>
      <w:proofErr w:type="spellEnd"/>
      <w:r>
        <w:t xml:space="preserve"> in dem selben / sein end gehabt. Das ich </w:t>
      </w:r>
      <w:proofErr w:type="spellStart"/>
      <w:r>
        <w:t>dissen</w:t>
      </w:r>
      <w:proofErr w:type="spellEnd"/>
      <w:r>
        <w:t xml:space="preserve"> / </w:t>
      </w:r>
      <w:proofErr w:type="spellStart"/>
      <w:r>
        <w:t>langgeuebten</w:t>
      </w:r>
      <w:proofErr w:type="spellEnd"/>
      <w:r>
        <w:t xml:space="preserve"> </w:t>
      </w:r>
      <w:proofErr w:type="spellStart"/>
      <w:r>
        <w:t>sententz</w:t>
      </w:r>
      <w:proofErr w:type="spellEnd"/>
      <w:r>
        <w:t xml:space="preserve"> bekennen muß. Wenn Christus </w:t>
      </w:r>
      <w:proofErr w:type="spellStart"/>
      <w:r>
        <w:t>gleych</w:t>
      </w:r>
      <w:proofErr w:type="spellEnd"/>
      <w:r>
        <w:t xml:space="preserve"> </w:t>
      </w:r>
      <w:proofErr w:type="spellStart"/>
      <w:r>
        <w:t>geborn</w:t>
      </w:r>
      <w:proofErr w:type="spellEnd"/>
      <w:r>
        <w:t xml:space="preserve"> / </w:t>
      </w:r>
      <w:proofErr w:type="spellStart"/>
      <w:r>
        <w:t>unn</w:t>
      </w:r>
      <w:proofErr w:type="spellEnd"/>
      <w:r>
        <w:t xml:space="preserve"> </w:t>
      </w:r>
      <w:proofErr w:type="spellStart"/>
      <w:r>
        <w:t>nit</w:t>
      </w:r>
      <w:proofErr w:type="spellEnd"/>
      <w:r>
        <w:t xml:space="preserve"> gestorben wer / so wer uns seyn </w:t>
      </w:r>
      <w:proofErr w:type="spellStart"/>
      <w:r>
        <w:t>gepurt</w:t>
      </w:r>
      <w:proofErr w:type="spellEnd"/>
      <w:r>
        <w:t xml:space="preserve"> nicht genugsam / zu der </w:t>
      </w:r>
      <w:proofErr w:type="spellStart"/>
      <w:r>
        <w:t>vorsoenung</w:t>
      </w:r>
      <w:proofErr w:type="spellEnd"/>
      <w:r>
        <w:t xml:space="preserve"> gewest / </w:t>
      </w:r>
      <w:proofErr w:type="spellStart"/>
      <w:r>
        <w:t>kegen</w:t>
      </w:r>
      <w:proofErr w:type="spellEnd"/>
      <w:r>
        <w:t xml:space="preserve"> dem </w:t>
      </w:r>
      <w:proofErr w:type="spellStart"/>
      <w:r>
        <w:t>vater</w:t>
      </w:r>
      <w:proofErr w:type="spellEnd"/>
      <w:r>
        <w:t xml:space="preserve">. Im leben / </w:t>
      </w:r>
      <w:proofErr w:type="spellStart"/>
      <w:r>
        <w:t>muessen</w:t>
      </w:r>
      <w:proofErr w:type="spellEnd"/>
      <w:r>
        <w:t xml:space="preserve"> wir Christum </w:t>
      </w:r>
      <w:proofErr w:type="spellStart"/>
      <w:r>
        <w:t>hoeren</w:t>
      </w:r>
      <w:proofErr w:type="spellEnd"/>
      <w:r>
        <w:t xml:space="preserve">. Im todt und durchs </w:t>
      </w:r>
      <w:proofErr w:type="spellStart"/>
      <w:r>
        <w:t>blutvorgiessen</w:t>
      </w:r>
      <w:proofErr w:type="spellEnd"/>
      <w:r>
        <w:t xml:space="preserve"> Christi / </w:t>
      </w:r>
      <w:proofErr w:type="spellStart"/>
      <w:r>
        <w:t>vorsoenung</w:t>
      </w:r>
      <w:proofErr w:type="spellEnd"/>
      <w:r>
        <w:t xml:space="preserve"> haben etc. Ich weis auch von keinem </w:t>
      </w:r>
      <w:proofErr w:type="spellStart"/>
      <w:r>
        <w:t>hoehern</w:t>
      </w:r>
      <w:proofErr w:type="spellEnd"/>
      <w:r>
        <w:t xml:space="preserve"> </w:t>
      </w:r>
      <w:proofErr w:type="spellStart"/>
      <w:r>
        <w:t>werck</w:t>
      </w:r>
      <w:proofErr w:type="spellEnd"/>
      <w:r>
        <w:t xml:space="preserve"> des </w:t>
      </w:r>
      <w:proofErr w:type="spellStart"/>
      <w:r>
        <w:t>gehorsams</w:t>
      </w:r>
      <w:proofErr w:type="spellEnd"/>
      <w:r>
        <w:t xml:space="preserve"> / nach </w:t>
      </w:r>
      <w:proofErr w:type="spellStart"/>
      <w:r>
        <w:t>vonn</w:t>
      </w:r>
      <w:proofErr w:type="spellEnd"/>
      <w:r>
        <w:t xml:space="preserve"> einer bessern </w:t>
      </w:r>
      <w:proofErr w:type="spellStart"/>
      <w:r>
        <w:t>frucht</w:t>
      </w:r>
      <w:proofErr w:type="spellEnd"/>
      <w:r>
        <w:t xml:space="preserve"> der liebe Christi / durch welche wir Christus gehorsam und liebe erkennen </w:t>
      </w:r>
      <w:proofErr w:type="spellStart"/>
      <w:r>
        <w:t>moegen</w:t>
      </w:r>
      <w:proofErr w:type="spellEnd"/>
      <w:r>
        <w:t xml:space="preserve"> / denn der gehorsam </w:t>
      </w:r>
      <w:proofErr w:type="spellStart"/>
      <w:r>
        <w:t>unn</w:t>
      </w:r>
      <w:proofErr w:type="spellEnd"/>
      <w:r>
        <w:t xml:space="preserve"> liebe Christi am </w:t>
      </w:r>
      <w:proofErr w:type="spellStart"/>
      <w:r>
        <w:t>creutze</w:t>
      </w:r>
      <w:proofErr w:type="spellEnd"/>
      <w:r>
        <w:t xml:space="preserve">. Es </w:t>
      </w:r>
      <w:proofErr w:type="spellStart"/>
      <w:r>
        <w:t>waer</w:t>
      </w:r>
      <w:proofErr w:type="spellEnd"/>
      <w:r>
        <w:t xml:space="preserve"> denn / Christus </w:t>
      </w:r>
      <w:proofErr w:type="spellStart"/>
      <w:r>
        <w:t>laher</w:t>
      </w:r>
      <w:proofErr w:type="spellEnd"/>
      <w:r>
        <w:t xml:space="preserve"> </w:t>
      </w:r>
      <w:proofErr w:type="spellStart"/>
      <w:r>
        <w:t>ungenugsam</w:t>
      </w:r>
      <w:proofErr w:type="spellEnd"/>
      <w:r>
        <w:t xml:space="preserve">. </w:t>
      </w:r>
      <w:proofErr w:type="spellStart"/>
      <w:r>
        <w:t>Darumb</w:t>
      </w:r>
      <w:proofErr w:type="spellEnd"/>
      <w:r>
        <w:t xml:space="preserve"> auch / hat Christus / alle seine </w:t>
      </w:r>
      <w:proofErr w:type="spellStart"/>
      <w:r>
        <w:t>brueder</w:t>
      </w:r>
      <w:proofErr w:type="spellEnd"/>
      <w:r>
        <w:t xml:space="preserve"> / durch seinen aller </w:t>
      </w:r>
      <w:proofErr w:type="spellStart"/>
      <w:r>
        <w:t>tapffersten</w:t>
      </w:r>
      <w:proofErr w:type="spellEnd"/>
      <w:r>
        <w:t xml:space="preserve"> gehorsam / am </w:t>
      </w:r>
      <w:proofErr w:type="spellStart"/>
      <w:r>
        <w:t>creutze</w:t>
      </w:r>
      <w:proofErr w:type="spellEnd"/>
      <w:r>
        <w:t xml:space="preserve"> / gesegnet </w:t>
      </w:r>
      <w:proofErr w:type="spellStart"/>
      <w:r>
        <w:t>od</w:t>
      </w:r>
      <w:proofErr w:type="spellEnd"/>
      <w:r>
        <w:t xml:space="preserve">’ </w:t>
      </w:r>
      <w:proofErr w:type="spellStart"/>
      <w:r>
        <w:t>gebenedeihet</w:t>
      </w:r>
      <w:proofErr w:type="spellEnd"/>
      <w:r>
        <w:t xml:space="preserve">. Durch keinen davor / auch durch keinen hernach. </w:t>
      </w:r>
    </w:p>
    <w:p w14:paraId="1603BD1B" w14:textId="77777777" w:rsidR="00593B51" w:rsidRDefault="00593B51" w:rsidP="00593B51">
      <w:pPr>
        <w:pStyle w:val="StandardWeb"/>
      </w:pPr>
      <w:r>
        <w:t xml:space="preserve">Derwegen </w:t>
      </w:r>
      <w:proofErr w:type="spellStart"/>
      <w:r>
        <w:t>muessen</w:t>
      </w:r>
      <w:proofErr w:type="spellEnd"/>
      <w:r>
        <w:t xml:space="preserve"> sie </w:t>
      </w:r>
      <w:proofErr w:type="spellStart"/>
      <w:r>
        <w:t>offentlich</w:t>
      </w:r>
      <w:proofErr w:type="spellEnd"/>
      <w:r>
        <w:t xml:space="preserve"> bekennen (die Christum </w:t>
      </w:r>
      <w:proofErr w:type="spellStart"/>
      <w:r>
        <w:t>teglich</w:t>
      </w:r>
      <w:proofErr w:type="spellEnd"/>
      <w:r>
        <w:t xml:space="preserve"> </w:t>
      </w:r>
      <w:proofErr w:type="spellStart"/>
      <w:r>
        <w:t>opffern</w:t>
      </w:r>
      <w:proofErr w:type="spellEnd"/>
      <w:r>
        <w:t xml:space="preserve">) das Christus / entweder ein </w:t>
      </w:r>
      <w:proofErr w:type="spellStart"/>
      <w:r>
        <w:t>hoecher</w:t>
      </w:r>
      <w:proofErr w:type="spellEnd"/>
      <w:r>
        <w:t xml:space="preserve"> </w:t>
      </w:r>
      <w:proofErr w:type="spellStart"/>
      <w:r>
        <w:t>werck</w:t>
      </w:r>
      <w:proofErr w:type="spellEnd"/>
      <w:r>
        <w:t xml:space="preserve"> seines </w:t>
      </w:r>
      <w:proofErr w:type="spellStart"/>
      <w:r>
        <w:t>gehorsams</w:t>
      </w:r>
      <w:proofErr w:type="spellEnd"/>
      <w:r>
        <w:t xml:space="preserve"> / in der </w:t>
      </w:r>
      <w:proofErr w:type="spellStart"/>
      <w:r>
        <w:t>tegliche</w:t>
      </w:r>
      <w:proofErr w:type="spellEnd"/>
      <w:r>
        <w:t xml:space="preserve"> Messe </w:t>
      </w:r>
      <w:proofErr w:type="spellStart"/>
      <w:r>
        <w:t>ube</w:t>
      </w:r>
      <w:proofErr w:type="spellEnd"/>
      <w:r>
        <w:t xml:space="preserve"> / denn er am </w:t>
      </w:r>
      <w:proofErr w:type="spellStart"/>
      <w:r>
        <w:t>holtz</w:t>
      </w:r>
      <w:proofErr w:type="spellEnd"/>
      <w:r>
        <w:t xml:space="preserve"> oder </w:t>
      </w:r>
      <w:proofErr w:type="spellStart"/>
      <w:r>
        <w:t>creutze</w:t>
      </w:r>
      <w:proofErr w:type="spellEnd"/>
      <w:r>
        <w:t xml:space="preserve"> </w:t>
      </w:r>
      <w:proofErr w:type="spellStart"/>
      <w:r>
        <w:t>geuebt</w:t>
      </w:r>
      <w:proofErr w:type="spellEnd"/>
      <w:r>
        <w:t xml:space="preserve"> hat. Das der leidig </w:t>
      </w:r>
      <w:proofErr w:type="spellStart"/>
      <w:r>
        <w:t>teufel</w:t>
      </w:r>
      <w:proofErr w:type="spellEnd"/>
      <w:r>
        <w:t xml:space="preserve"> / </w:t>
      </w:r>
      <w:proofErr w:type="spellStart"/>
      <w:r>
        <w:t>nit</w:t>
      </w:r>
      <w:proofErr w:type="spellEnd"/>
      <w:r>
        <w:t xml:space="preserve"> reden </w:t>
      </w:r>
      <w:proofErr w:type="spellStart"/>
      <w:r>
        <w:t>doerfft</w:t>
      </w:r>
      <w:proofErr w:type="spellEnd"/>
      <w:r>
        <w:t xml:space="preserve">. Oder </w:t>
      </w:r>
      <w:proofErr w:type="spellStart"/>
      <w:r>
        <w:t>muessen</w:t>
      </w:r>
      <w:proofErr w:type="spellEnd"/>
      <w:r>
        <w:t xml:space="preserve"> sagen / das Christus </w:t>
      </w:r>
      <w:proofErr w:type="spellStart"/>
      <w:r>
        <w:t>nit</w:t>
      </w:r>
      <w:proofErr w:type="spellEnd"/>
      <w:r>
        <w:t xml:space="preserve"> so </w:t>
      </w:r>
      <w:proofErr w:type="spellStart"/>
      <w:r>
        <w:t>vil</w:t>
      </w:r>
      <w:proofErr w:type="spellEnd"/>
      <w:r>
        <w:t xml:space="preserve"> gelitten hab / auch </w:t>
      </w:r>
      <w:proofErr w:type="spellStart"/>
      <w:r>
        <w:t>nit</w:t>
      </w:r>
      <w:proofErr w:type="spellEnd"/>
      <w:r>
        <w:t xml:space="preserve"> so gehorsam gewest ist / das er uns genugsam </w:t>
      </w:r>
      <w:proofErr w:type="spellStart"/>
      <w:r>
        <w:t>gebenedeyhung</w:t>
      </w:r>
      <w:proofErr w:type="spellEnd"/>
      <w:r>
        <w:t xml:space="preserve"> erlangt hat. Oder / das wir nicht / durch </w:t>
      </w:r>
      <w:proofErr w:type="spellStart"/>
      <w:r>
        <w:t>seyne</w:t>
      </w:r>
      <w:proofErr w:type="spellEnd"/>
      <w:r>
        <w:t xml:space="preserve"> </w:t>
      </w:r>
      <w:proofErr w:type="spellStart"/>
      <w:r>
        <w:t>gebenedeyhung</w:t>
      </w:r>
      <w:proofErr w:type="spellEnd"/>
      <w:r>
        <w:t xml:space="preserve"> / </w:t>
      </w:r>
      <w:proofErr w:type="spellStart"/>
      <w:r>
        <w:t>benedeyhet</w:t>
      </w:r>
      <w:proofErr w:type="spellEnd"/>
      <w:r>
        <w:t xml:space="preserve"> oder gesegnet sein. Das aber / ist ein </w:t>
      </w:r>
      <w:proofErr w:type="spellStart"/>
      <w:r>
        <w:t>vormerte</w:t>
      </w:r>
      <w:proofErr w:type="spellEnd"/>
      <w:r>
        <w:t xml:space="preserve"> </w:t>
      </w:r>
      <w:proofErr w:type="spellStart"/>
      <w:r>
        <w:t>ketzerey</w:t>
      </w:r>
      <w:proofErr w:type="spellEnd"/>
      <w:r>
        <w:t xml:space="preserve"> / </w:t>
      </w:r>
      <w:proofErr w:type="spellStart"/>
      <w:r>
        <w:t>unnd</w:t>
      </w:r>
      <w:proofErr w:type="spellEnd"/>
      <w:r>
        <w:t xml:space="preserve"> ein </w:t>
      </w:r>
      <w:proofErr w:type="spellStart"/>
      <w:r>
        <w:t>gotißlesterung</w:t>
      </w:r>
      <w:proofErr w:type="spellEnd"/>
      <w:r>
        <w:t xml:space="preserve">. </w:t>
      </w:r>
    </w:p>
    <w:p w14:paraId="287A7792" w14:textId="77777777" w:rsidR="00593B51" w:rsidRDefault="00593B51" w:rsidP="00593B51">
      <w:pPr>
        <w:pStyle w:val="StandardWeb"/>
      </w:pPr>
      <w:proofErr w:type="spellStart"/>
      <w:r>
        <w:t>Drumb</w:t>
      </w:r>
      <w:proofErr w:type="spellEnd"/>
      <w:r>
        <w:t xml:space="preserve"> ist die </w:t>
      </w:r>
      <w:proofErr w:type="spellStart"/>
      <w:r>
        <w:t>meß</w:t>
      </w:r>
      <w:proofErr w:type="spellEnd"/>
      <w:r>
        <w:t xml:space="preserve"> ein teuflisch </w:t>
      </w:r>
      <w:proofErr w:type="spellStart"/>
      <w:r>
        <w:t>bekentnis</w:t>
      </w:r>
      <w:proofErr w:type="spellEnd"/>
      <w:r>
        <w:t xml:space="preserve"> / das / das gethan </w:t>
      </w:r>
      <w:proofErr w:type="spellStart"/>
      <w:r>
        <w:t>opffer</w:t>
      </w:r>
      <w:proofErr w:type="spellEnd"/>
      <w:r>
        <w:t xml:space="preserve"> Christi / </w:t>
      </w:r>
      <w:proofErr w:type="spellStart"/>
      <w:r>
        <w:t>ungenugsam</w:t>
      </w:r>
      <w:proofErr w:type="spellEnd"/>
      <w:r>
        <w:t xml:space="preserve"> sey. Das sein liebe zu gering sey / und sein gehorsam zu schwach. Und in der Summa. Das der </w:t>
      </w:r>
      <w:proofErr w:type="spellStart"/>
      <w:r>
        <w:t>gantze</w:t>
      </w:r>
      <w:proofErr w:type="spellEnd"/>
      <w:r>
        <w:t xml:space="preserve"> Christus / in </w:t>
      </w:r>
      <w:proofErr w:type="spellStart"/>
      <w:r>
        <w:t>seynem</w:t>
      </w:r>
      <w:proofErr w:type="spellEnd"/>
      <w:r>
        <w:t xml:space="preserve"> </w:t>
      </w:r>
      <w:proofErr w:type="spellStart"/>
      <w:r>
        <w:t>fleysch</w:t>
      </w:r>
      <w:proofErr w:type="spellEnd"/>
      <w:r>
        <w:t xml:space="preserve"> / </w:t>
      </w:r>
      <w:proofErr w:type="spellStart"/>
      <w:r>
        <w:t>bluthe</w:t>
      </w:r>
      <w:proofErr w:type="spellEnd"/>
      <w:r>
        <w:t xml:space="preserve"> / und </w:t>
      </w:r>
      <w:proofErr w:type="spellStart"/>
      <w:r>
        <w:t>geyste</w:t>
      </w:r>
      <w:proofErr w:type="spellEnd"/>
      <w:r>
        <w:t xml:space="preserve"> / am </w:t>
      </w:r>
      <w:proofErr w:type="spellStart"/>
      <w:r>
        <w:t>creutze</w:t>
      </w:r>
      <w:proofErr w:type="spellEnd"/>
      <w:r>
        <w:t xml:space="preserve"> / zu gering sey gewest / das er uns </w:t>
      </w:r>
      <w:proofErr w:type="spellStart"/>
      <w:r>
        <w:t>erloesung</w:t>
      </w:r>
      <w:proofErr w:type="spellEnd"/>
      <w:r>
        <w:t xml:space="preserve"> geben / und wir durch </w:t>
      </w:r>
      <w:proofErr w:type="spellStart"/>
      <w:r>
        <w:t>yhnen</w:t>
      </w:r>
      <w:proofErr w:type="spellEnd"/>
      <w:r>
        <w:t xml:space="preserve"> </w:t>
      </w:r>
      <w:proofErr w:type="spellStart"/>
      <w:r>
        <w:t>gebenedeyhet</w:t>
      </w:r>
      <w:proofErr w:type="spellEnd"/>
      <w:r>
        <w:t xml:space="preserve"> worden sein. Das aber ist ein </w:t>
      </w:r>
      <w:proofErr w:type="spellStart"/>
      <w:r>
        <w:t>gleyche</w:t>
      </w:r>
      <w:proofErr w:type="spellEnd"/>
      <w:r>
        <w:t xml:space="preserve"> </w:t>
      </w:r>
      <w:proofErr w:type="spellStart"/>
      <w:r>
        <w:t>vorachtung</w:t>
      </w:r>
      <w:proofErr w:type="spellEnd"/>
      <w:r>
        <w:t xml:space="preserve"> Christi / als die Juden und Heiden / Christum am </w:t>
      </w:r>
      <w:proofErr w:type="spellStart"/>
      <w:r>
        <w:t>creutze</w:t>
      </w:r>
      <w:proofErr w:type="spellEnd"/>
      <w:r>
        <w:t xml:space="preserve"> vorachten und vorspotten. Welche unsere Christen / als </w:t>
      </w:r>
      <w:proofErr w:type="spellStart"/>
      <w:r>
        <w:t>hunde</w:t>
      </w:r>
      <w:proofErr w:type="spellEnd"/>
      <w:r>
        <w:t xml:space="preserve"> / halten / und als </w:t>
      </w:r>
      <w:proofErr w:type="spellStart"/>
      <w:r>
        <w:t>schedliche</w:t>
      </w:r>
      <w:proofErr w:type="spellEnd"/>
      <w:r>
        <w:t xml:space="preserve"> </w:t>
      </w:r>
      <w:proofErr w:type="spellStart"/>
      <w:r>
        <w:t>vorwuster</w:t>
      </w:r>
      <w:proofErr w:type="spellEnd"/>
      <w:r>
        <w:t xml:space="preserve"> / Christlichens </w:t>
      </w:r>
      <w:proofErr w:type="spellStart"/>
      <w:r>
        <w:t>glaubens</w:t>
      </w:r>
      <w:proofErr w:type="spellEnd"/>
      <w:r>
        <w:t xml:space="preserve"> fliehen. Das sie aber mit dem munde </w:t>
      </w:r>
      <w:proofErr w:type="spellStart"/>
      <w:r>
        <w:t>unnd</w:t>
      </w:r>
      <w:proofErr w:type="spellEnd"/>
      <w:r>
        <w:t xml:space="preserve"> </w:t>
      </w:r>
      <w:proofErr w:type="spellStart"/>
      <w:r>
        <w:t>lippen</w:t>
      </w:r>
      <w:proofErr w:type="spellEnd"/>
      <w:r>
        <w:t xml:space="preserve"> / </w:t>
      </w:r>
      <w:proofErr w:type="spellStart"/>
      <w:r>
        <w:t>fuer</w:t>
      </w:r>
      <w:proofErr w:type="spellEnd"/>
      <w:r>
        <w:t xml:space="preserve"> </w:t>
      </w:r>
      <w:proofErr w:type="spellStart"/>
      <w:r>
        <w:t>Got</w:t>
      </w:r>
      <w:proofErr w:type="spellEnd"/>
      <w:r>
        <w:t xml:space="preserve"> </w:t>
      </w:r>
      <w:proofErr w:type="spellStart"/>
      <w:r>
        <w:t>außrichten</w:t>
      </w:r>
      <w:proofErr w:type="spellEnd"/>
      <w:r>
        <w:t xml:space="preserve"> / das </w:t>
      </w:r>
      <w:proofErr w:type="spellStart"/>
      <w:r>
        <w:t>vorterben</w:t>
      </w:r>
      <w:proofErr w:type="spellEnd"/>
      <w:r>
        <w:t xml:space="preserve"> sie mit </w:t>
      </w:r>
      <w:proofErr w:type="spellStart"/>
      <w:r>
        <w:t>irem</w:t>
      </w:r>
      <w:proofErr w:type="spellEnd"/>
      <w:r>
        <w:t xml:space="preserve"> </w:t>
      </w:r>
      <w:proofErr w:type="spellStart"/>
      <w:r>
        <w:t>hertzen</w:t>
      </w:r>
      <w:proofErr w:type="spellEnd"/>
      <w:r>
        <w:t xml:space="preserve">. </w:t>
      </w:r>
      <w:proofErr w:type="spellStart"/>
      <w:r>
        <w:t>Unnd</w:t>
      </w:r>
      <w:proofErr w:type="spellEnd"/>
      <w:r>
        <w:t xml:space="preserve"> was sie </w:t>
      </w:r>
      <w:proofErr w:type="spellStart"/>
      <w:r>
        <w:t>fuer</w:t>
      </w:r>
      <w:proofErr w:type="spellEnd"/>
      <w:r>
        <w:t xml:space="preserve"> Christo / mit </w:t>
      </w:r>
      <w:proofErr w:type="spellStart"/>
      <w:r>
        <w:t>yren</w:t>
      </w:r>
      <w:proofErr w:type="spellEnd"/>
      <w:r>
        <w:t xml:space="preserve"> </w:t>
      </w:r>
      <w:proofErr w:type="spellStart"/>
      <w:r>
        <w:t>lippen</w:t>
      </w:r>
      <w:proofErr w:type="spellEnd"/>
      <w:r>
        <w:t xml:space="preserve"> besser </w:t>
      </w:r>
      <w:proofErr w:type="spellStart"/>
      <w:r>
        <w:t>seind</w:t>
      </w:r>
      <w:proofErr w:type="spellEnd"/>
      <w:r>
        <w:t xml:space="preserve"> / dann die Juden / in dem selben </w:t>
      </w:r>
      <w:proofErr w:type="spellStart"/>
      <w:r>
        <w:t>gleych</w:t>
      </w:r>
      <w:proofErr w:type="spellEnd"/>
      <w:r>
        <w:t xml:space="preserve"> </w:t>
      </w:r>
      <w:proofErr w:type="spellStart"/>
      <w:r>
        <w:t>seind</w:t>
      </w:r>
      <w:proofErr w:type="spellEnd"/>
      <w:r>
        <w:t xml:space="preserve"> sie in </w:t>
      </w:r>
      <w:proofErr w:type="spellStart"/>
      <w:r>
        <w:t>yren</w:t>
      </w:r>
      <w:proofErr w:type="spellEnd"/>
      <w:r>
        <w:t xml:space="preserve"> </w:t>
      </w:r>
      <w:proofErr w:type="spellStart"/>
      <w:r>
        <w:t>hertzen</w:t>
      </w:r>
      <w:proofErr w:type="spellEnd"/>
      <w:r>
        <w:t xml:space="preserve"> / </w:t>
      </w:r>
      <w:proofErr w:type="spellStart"/>
      <w:r>
        <w:t>fuer</w:t>
      </w:r>
      <w:proofErr w:type="spellEnd"/>
      <w:r>
        <w:t xml:space="preserve"> Christo von </w:t>
      </w:r>
      <w:proofErr w:type="spellStart"/>
      <w:r>
        <w:t>Got</w:t>
      </w:r>
      <w:proofErr w:type="spellEnd"/>
      <w:r>
        <w:t xml:space="preserve"> / </w:t>
      </w:r>
      <w:proofErr w:type="spellStart"/>
      <w:r>
        <w:t>ye</w:t>
      </w:r>
      <w:proofErr w:type="spellEnd"/>
      <w:r>
        <w:t xml:space="preserve"> so </w:t>
      </w:r>
      <w:proofErr w:type="spellStart"/>
      <w:r>
        <w:t>boßhafftig</w:t>
      </w:r>
      <w:proofErr w:type="spellEnd"/>
      <w:r>
        <w:t xml:space="preserve"> arg </w:t>
      </w:r>
      <w:proofErr w:type="spellStart"/>
      <w:r>
        <w:t>unnd</w:t>
      </w:r>
      <w:proofErr w:type="spellEnd"/>
      <w:r>
        <w:t xml:space="preserve"> greulich wider Christum / als die Juden </w:t>
      </w:r>
      <w:proofErr w:type="spellStart"/>
      <w:r>
        <w:t>unnd</w:t>
      </w:r>
      <w:proofErr w:type="spellEnd"/>
      <w:r>
        <w:t xml:space="preserve"> Heyden / wider Christum am </w:t>
      </w:r>
      <w:proofErr w:type="spellStart"/>
      <w:r>
        <w:t>creutze</w:t>
      </w:r>
      <w:proofErr w:type="spellEnd"/>
      <w:r>
        <w:t xml:space="preserve"> waren. </w:t>
      </w:r>
    </w:p>
    <w:p w14:paraId="7D49EFCE" w14:textId="77777777" w:rsidR="00593B51" w:rsidRDefault="00593B51" w:rsidP="00593B51">
      <w:pPr>
        <w:pStyle w:val="StandardWeb"/>
      </w:pPr>
      <w:proofErr w:type="spellStart"/>
      <w:r>
        <w:t>Drumb</w:t>
      </w:r>
      <w:proofErr w:type="spellEnd"/>
      <w:r>
        <w:t xml:space="preserve"> wer es </w:t>
      </w:r>
      <w:proofErr w:type="spellStart"/>
      <w:r>
        <w:t>zeyt</w:t>
      </w:r>
      <w:proofErr w:type="spellEnd"/>
      <w:r>
        <w:t xml:space="preserve"> / das sie sich selbst erkennten / </w:t>
      </w:r>
      <w:proofErr w:type="spellStart"/>
      <w:r>
        <w:t>unnd</w:t>
      </w:r>
      <w:proofErr w:type="spellEnd"/>
      <w:r>
        <w:t xml:space="preserve"> als </w:t>
      </w:r>
      <w:proofErr w:type="spellStart"/>
      <w:r>
        <w:t>hunde</w:t>
      </w:r>
      <w:proofErr w:type="spellEnd"/>
      <w:r>
        <w:t xml:space="preserve"> / welche die </w:t>
      </w:r>
      <w:proofErr w:type="spellStart"/>
      <w:r>
        <w:t>warheyt</w:t>
      </w:r>
      <w:proofErr w:type="spellEnd"/>
      <w:r>
        <w:t xml:space="preserve"> anfallen / </w:t>
      </w:r>
      <w:proofErr w:type="spellStart"/>
      <w:r>
        <w:t>fluegen</w:t>
      </w:r>
      <w:proofErr w:type="spellEnd"/>
      <w:r>
        <w:t xml:space="preserve">. </w:t>
      </w:r>
      <w:proofErr w:type="spellStart"/>
      <w:r>
        <w:t>Datzu</w:t>
      </w:r>
      <w:proofErr w:type="spellEnd"/>
      <w:r>
        <w:t xml:space="preserve"> </w:t>
      </w:r>
      <w:proofErr w:type="spellStart"/>
      <w:r>
        <w:t>woll</w:t>
      </w:r>
      <w:proofErr w:type="spellEnd"/>
      <w:r>
        <w:t xml:space="preserve"> </w:t>
      </w:r>
      <w:proofErr w:type="spellStart"/>
      <w:r>
        <w:t>yhnen</w:t>
      </w:r>
      <w:proofErr w:type="spellEnd"/>
      <w:r>
        <w:t xml:space="preserve"> Gott </w:t>
      </w:r>
      <w:proofErr w:type="spellStart"/>
      <w:r>
        <w:t>helffen</w:t>
      </w:r>
      <w:proofErr w:type="spellEnd"/>
      <w:r>
        <w:t xml:space="preserve">. Amen. </w:t>
      </w:r>
    </w:p>
    <w:p w14:paraId="1881B4E3" w14:textId="77777777" w:rsidR="00593B51" w:rsidRDefault="00593B51" w:rsidP="00593B51">
      <w:pPr>
        <w:pStyle w:val="StandardWeb"/>
      </w:pPr>
      <w:r>
        <w:t xml:space="preserve">Gedruckt </w:t>
      </w:r>
      <w:proofErr w:type="spellStart"/>
      <w:r>
        <w:t>tzu</w:t>
      </w:r>
      <w:proofErr w:type="spellEnd"/>
      <w:r>
        <w:t xml:space="preserve"> </w:t>
      </w:r>
      <w:proofErr w:type="spellStart"/>
      <w:r>
        <w:t>Ihen</w:t>
      </w:r>
      <w:proofErr w:type="spellEnd"/>
      <w:r>
        <w:t xml:space="preserve"> durch Michell </w:t>
      </w:r>
      <w:proofErr w:type="spellStart"/>
      <w:r>
        <w:t>Buchfuerer</w:t>
      </w:r>
      <w:proofErr w:type="spellEnd"/>
      <w:r>
        <w:t xml:space="preserve">. Anno. 1524. </w:t>
      </w:r>
    </w:p>
    <w:p w14:paraId="05DB2E2A" w14:textId="77777777" w:rsidR="0022039F" w:rsidRDefault="0022039F" w:rsidP="0022039F"/>
    <w:p w14:paraId="4486A3F3" w14:textId="77777777" w:rsidR="00D5498D" w:rsidRPr="00D5498D" w:rsidRDefault="007166CE" w:rsidP="008E63BE">
      <w:pPr>
        <w:pStyle w:val="berschrift1"/>
      </w:pPr>
      <w:r>
        <w:br w:type="page"/>
      </w:r>
      <w:r w:rsidR="00D5498D" w:rsidRPr="00D5498D">
        <w:t>Quellen:</w:t>
      </w:r>
    </w:p>
    <w:p w14:paraId="7C4C7E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AE98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E2F75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CBED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35F35E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6A39C3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AC8D6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FBA3E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0A0A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33AB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46E54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ED5B859" w14:textId="49A6E82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CB9"/>
    <w:rsid w:val="00082307"/>
    <w:rsid w:val="000C66E5"/>
    <w:rsid w:val="001F54C4"/>
    <w:rsid w:val="0022039F"/>
    <w:rsid w:val="00272484"/>
    <w:rsid w:val="00297F83"/>
    <w:rsid w:val="002E6D11"/>
    <w:rsid w:val="00381C0C"/>
    <w:rsid w:val="00537F59"/>
    <w:rsid w:val="00593B51"/>
    <w:rsid w:val="005B7CB9"/>
    <w:rsid w:val="007166CE"/>
    <w:rsid w:val="007E1779"/>
    <w:rsid w:val="0083667B"/>
    <w:rsid w:val="008D7463"/>
    <w:rsid w:val="008E417E"/>
    <w:rsid w:val="008E63BE"/>
    <w:rsid w:val="00B365E5"/>
    <w:rsid w:val="00C35859"/>
    <w:rsid w:val="00CC4EAC"/>
    <w:rsid w:val="00D14D4F"/>
    <w:rsid w:val="00D5498D"/>
    <w:rsid w:val="00EF42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96A46"/>
  <w15:chartTrackingRefBased/>
  <w15:docId w15:val="{4B63107E-9343-4F76-8A88-791AB47B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93B5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9839</Words>
  <Characters>61986</Characters>
  <Application>Microsoft Office Word</Application>
  <DocSecurity>0</DocSecurity>
  <Lines>516</Lines>
  <Paragraphs>143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Priesterthum und opffer Christi</dc:title>
  <dc:subject/>
  <dc:creator>Bodenstein, Andreas</dc:creator>
  <cp:keywords/>
  <dc:description/>
  <cp:lastModifiedBy>webmaster@glaubensstimme.de</cp:lastModifiedBy>
  <cp:revision>4</cp:revision>
  <dcterms:created xsi:type="dcterms:W3CDTF">2021-04-15T10:31:00Z</dcterms:created>
  <dcterms:modified xsi:type="dcterms:W3CDTF">2021-04-16T16:04:00Z</dcterms:modified>
  <dc:language>de</dc:language>
</cp:coreProperties>
</file>